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FFEFA" w14:textId="77777777" w:rsidR="009875D7" w:rsidRPr="009F03D9" w:rsidRDefault="009875D7" w:rsidP="009875D7">
      <w:pPr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Приложение 1  </w:t>
      </w:r>
    </w:p>
    <w:p w14:paraId="09C5B622" w14:textId="77777777" w:rsidR="009875D7" w:rsidRPr="009F03D9" w:rsidRDefault="009875D7" w:rsidP="009875D7">
      <w:pPr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к ООП НОО </w:t>
      </w:r>
    </w:p>
    <w:p w14:paraId="00E8ECD4" w14:textId="77777777" w:rsidR="009875D7" w:rsidRPr="009F03D9" w:rsidRDefault="009875D7" w:rsidP="009875D7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УТВЕРЖДЕНО</w:t>
      </w:r>
    </w:p>
    <w:p w14:paraId="02D23685" w14:textId="77777777" w:rsidR="009875D7" w:rsidRPr="009F03D9" w:rsidRDefault="009875D7" w:rsidP="009875D7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приказом директора </w:t>
      </w:r>
    </w:p>
    <w:p w14:paraId="558233F4" w14:textId="77777777" w:rsidR="009875D7" w:rsidRPr="009F03D9" w:rsidRDefault="009875D7" w:rsidP="009875D7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школы от 29.08.2025 г. № 159</w:t>
      </w:r>
    </w:p>
    <w:p w14:paraId="7F100059" w14:textId="77777777" w:rsidR="009875D7" w:rsidRDefault="009875D7" w:rsidP="009875D7">
      <w:pPr>
        <w:spacing w:after="0" w:line="240" w:lineRule="auto"/>
        <w:jc w:val="center"/>
      </w:pPr>
    </w:p>
    <w:p w14:paraId="23EA4CB9" w14:textId="77777777" w:rsidR="009875D7" w:rsidRDefault="009875D7" w:rsidP="009875D7">
      <w:pPr>
        <w:spacing w:after="0" w:line="240" w:lineRule="auto"/>
        <w:jc w:val="center"/>
      </w:pPr>
    </w:p>
    <w:p w14:paraId="6E8E0861" w14:textId="77777777" w:rsidR="009875D7" w:rsidRDefault="009875D7" w:rsidP="009875D7">
      <w:pPr>
        <w:spacing w:after="0" w:line="240" w:lineRule="auto"/>
        <w:jc w:val="center"/>
      </w:pPr>
    </w:p>
    <w:p w14:paraId="59E473C3" w14:textId="77777777" w:rsidR="009875D7" w:rsidRDefault="009875D7" w:rsidP="009875D7">
      <w:pPr>
        <w:spacing w:after="0" w:line="240" w:lineRule="auto"/>
        <w:jc w:val="center"/>
      </w:pPr>
    </w:p>
    <w:p w14:paraId="2C39E9DD" w14:textId="77777777" w:rsidR="009875D7" w:rsidRDefault="009875D7" w:rsidP="009875D7">
      <w:pPr>
        <w:spacing w:after="0" w:line="240" w:lineRule="auto"/>
        <w:jc w:val="center"/>
      </w:pPr>
    </w:p>
    <w:p w14:paraId="44CD9DF3" w14:textId="77777777" w:rsidR="009875D7" w:rsidRDefault="009875D7" w:rsidP="009875D7">
      <w:pPr>
        <w:spacing w:after="0" w:line="240" w:lineRule="auto"/>
        <w:jc w:val="center"/>
      </w:pPr>
    </w:p>
    <w:p w14:paraId="1F3144E0" w14:textId="77777777" w:rsidR="009875D7" w:rsidRDefault="009875D7" w:rsidP="009875D7">
      <w:pPr>
        <w:spacing w:after="0" w:line="240" w:lineRule="auto"/>
        <w:jc w:val="center"/>
      </w:pPr>
    </w:p>
    <w:p w14:paraId="402C17CC" w14:textId="77777777" w:rsidR="009875D7" w:rsidRDefault="009875D7" w:rsidP="009875D7">
      <w:pPr>
        <w:spacing w:after="0" w:line="240" w:lineRule="auto"/>
        <w:jc w:val="center"/>
      </w:pPr>
    </w:p>
    <w:p w14:paraId="7699BF74" w14:textId="77777777" w:rsidR="009875D7" w:rsidRDefault="009875D7" w:rsidP="009875D7">
      <w:pPr>
        <w:spacing w:after="0" w:line="240" w:lineRule="auto"/>
        <w:jc w:val="center"/>
      </w:pPr>
    </w:p>
    <w:p w14:paraId="0352B6E3" w14:textId="77777777" w:rsidR="009875D7" w:rsidRDefault="009875D7" w:rsidP="009875D7">
      <w:pPr>
        <w:spacing w:after="0" w:line="240" w:lineRule="auto"/>
        <w:jc w:val="center"/>
      </w:pPr>
    </w:p>
    <w:p w14:paraId="173ECBC1" w14:textId="77777777" w:rsidR="009875D7" w:rsidRDefault="009875D7" w:rsidP="009875D7">
      <w:pPr>
        <w:spacing w:after="0" w:line="240" w:lineRule="auto"/>
        <w:jc w:val="center"/>
      </w:pPr>
    </w:p>
    <w:p w14:paraId="5F1B61D0" w14:textId="77777777" w:rsidR="009875D7" w:rsidRDefault="009875D7" w:rsidP="009875D7">
      <w:pPr>
        <w:spacing w:after="0" w:line="240" w:lineRule="auto"/>
        <w:jc w:val="center"/>
      </w:pPr>
    </w:p>
    <w:p w14:paraId="388449F8" w14:textId="77777777" w:rsidR="009875D7" w:rsidRDefault="009875D7" w:rsidP="009875D7">
      <w:pPr>
        <w:spacing w:after="0" w:line="240" w:lineRule="auto"/>
        <w:jc w:val="center"/>
      </w:pPr>
    </w:p>
    <w:p w14:paraId="46168E07" w14:textId="77777777" w:rsidR="009875D7" w:rsidRDefault="009875D7" w:rsidP="009875D7">
      <w:pPr>
        <w:spacing w:after="0" w:line="240" w:lineRule="auto"/>
        <w:jc w:val="center"/>
      </w:pPr>
    </w:p>
    <w:p w14:paraId="6A5381B3" w14:textId="77777777" w:rsidR="009875D7" w:rsidRDefault="009875D7" w:rsidP="009875D7">
      <w:pPr>
        <w:spacing w:after="0" w:line="240" w:lineRule="auto"/>
        <w:jc w:val="center"/>
      </w:pPr>
    </w:p>
    <w:p w14:paraId="20A3A418" w14:textId="77777777" w:rsidR="009875D7" w:rsidRDefault="009875D7" w:rsidP="009875D7">
      <w:pPr>
        <w:spacing w:after="0" w:line="240" w:lineRule="auto"/>
        <w:jc w:val="center"/>
      </w:pPr>
    </w:p>
    <w:p w14:paraId="40DAEE0E" w14:textId="77777777" w:rsidR="009875D7" w:rsidRDefault="009875D7" w:rsidP="009875D7">
      <w:pPr>
        <w:spacing w:after="0" w:line="240" w:lineRule="auto"/>
        <w:jc w:val="center"/>
      </w:pPr>
    </w:p>
    <w:p w14:paraId="29EB77EA" w14:textId="336AA3DC" w:rsidR="009875D7" w:rsidRDefault="009875D7" w:rsidP="009875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14:paraId="496403E7" w14:textId="5870C3CB" w:rsidR="009875D7" w:rsidRPr="00E90D22" w:rsidRDefault="009875D7" w:rsidP="009875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Моя родина – Орловский край</w:t>
      </w:r>
      <w:r w:rsidRPr="00E90D2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CF6A217" w14:textId="77777777" w:rsidR="009875D7" w:rsidRPr="00E90D22" w:rsidRDefault="009875D7" w:rsidP="009875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>(для обучающихся 1–4  классов)</w:t>
      </w:r>
    </w:p>
    <w:p w14:paraId="73BCF5AB" w14:textId="77777777" w:rsidR="009875D7" w:rsidRDefault="009875D7" w:rsidP="009875D7"/>
    <w:p w14:paraId="33298B98" w14:textId="77777777" w:rsidR="009875D7" w:rsidRDefault="009875D7" w:rsidP="009875D7"/>
    <w:p w14:paraId="5BDD2467" w14:textId="77777777" w:rsidR="009875D7" w:rsidRDefault="009875D7" w:rsidP="009875D7"/>
    <w:p w14:paraId="4DCA699F" w14:textId="77777777" w:rsidR="009875D7" w:rsidRDefault="009875D7" w:rsidP="009875D7"/>
    <w:p w14:paraId="6942C94F" w14:textId="77777777" w:rsidR="009875D7" w:rsidRDefault="009875D7" w:rsidP="009875D7"/>
    <w:p w14:paraId="4231BFA7" w14:textId="77777777" w:rsidR="009875D7" w:rsidRDefault="009875D7" w:rsidP="009875D7"/>
    <w:p w14:paraId="09924F59" w14:textId="77777777" w:rsidR="009875D7" w:rsidRDefault="009875D7" w:rsidP="009875D7"/>
    <w:p w14:paraId="4CFACF77" w14:textId="77777777" w:rsidR="009875D7" w:rsidRDefault="009875D7" w:rsidP="009875D7"/>
    <w:p w14:paraId="4CF5E2AB" w14:textId="77777777" w:rsidR="009875D7" w:rsidRDefault="009875D7" w:rsidP="009875D7"/>
    <w:p w14:paraId="10059D2E" w14:textId="77777777" w:rsidR="009875D7" w:rsidRDefault="009875D7" w:rsidP="009875D7"/>
    <w:p w14:paraId="426BA622" w14:textId="77777777" w:rsidR="009875D7" w:rsidRDefault="009875D7" w:rsidP="009875D7"/>
    <w:p w14:paraId="36D13793" w14:textId="77777777" w:rsidR="009875D7" w:rsidRDefault="009875D7" w:rsidP="009875D7"/>
    <w:p w14:paraId="134DD859" w14:textId="77777777" w:rsidR="009875D7" w:rsidRDefault="009875D7" w:rsidP="009875D7"/>
    <w:p w14:paraId="13AD9743" w14:textId="77777777" w:rsidR="009875D7" w:rsidRDefault="009875D7" w:rsidP="009875D7"/>
    <w:p w14:paraId="2C718EEC" w14:textId="77777777" w:rsidR="009875D7" w:rsidRDefault="009875D7" w:rsidP="009875D7"/>
    <w:p w14:paraId="1B84BD3E" w14:textId="77777777" w:rsidR="009875D7" w:rsidRDefault="009875D7" w:rsidP="009875D7">
      <w:pPr>
        <w:spacing w:line="26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КУРСА</w:t>
      </w:r>
    </w:p>
    <w:p w14:paraId="4E5CAE44" w14:textId="411C345C" w:rsidR="009875D7" w:rsidRDefault="009875D7" w:rsidP="009875D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Курс «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Моя родина – Орловский край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 даёт возможность младшему школьнику познакомиться с историей, культурой, с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обычаями и традициями своего народа, города, семьи.  Основной   упор в программе делается на систему духовных идеалов, моральных приоритетов, реализуемых в совместной деятельности школы, семьи и других объектов общественной жизни. </w:t>
      </w:r>
    </w:p>
    <w:p w14:paraId="54965020" w14:textId="3FE94DB1" w:rsidR="009875D7" w:rsidRDefault="009875D7" w:rsidP="009875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Программа «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Моя родина – Орловский край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страну; воспитание личности гражданина – патриота России, способного встать на защиту интересов страны; формирование комплекса нормативного, правового и организационно-методического обеспечения функционирования системы патриотического воспитания.  </w:t>
      </w:r>
    </w:p>
    <w:p w14:paraId="258CCB45" w14:textId="77777777" w:rsidR="009875D7" w:rsidRDefault="009875D7" w:rsidP="009875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Функционально грамотный гражданин — это человек, любящий Родину, умеющий реагировать на изменения в обществе, защищать свое человеческое право. </w:t>
      </w:r>
    </w:p>
    <w:p w14:paraId="255EE245" w14:textId="77777777" w:rsidR="009875D7" w:rsidRDefault="009875D7" w:rsidP="009875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Понятие гражданственность предполагает освоение и реализацию ребенком своих прав и обязанностей по отношению к себе самому, своей семье, коллективу, к родному краю, Отечеству, планете Земля. Формируя гражданина, мы, прежде всего, видим в нем человека. Поэтому гражданин с педагогической точки зрения — это самобытная индивидуальность, личность, обладающая единством духовно-нравственного и правового долга. </w:t>
      </w:r>
    </w:p>
    <w:p w14:paraId="441B407E" w14:textId="77777777" w:rsidR="009875D7" w:rsidRDefault="009875D7" w:rsidP="009875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организационной формой обучения является занятие.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Продолжительность одного занятия в 1 классе – 35 минут; во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2 – 4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классах - 40 минут. Занятие носит обучающий и развивающий характер (не оценочный).</w:t>
      </w:r>
    </w:p>
    <w:p w14:paraId="6485E9ED" w14:textId="77777777" w:rsidR="009875D7" w:rsidRDefault="009875D7" w:rsidP="009875D7">
      <w:pPr>
        <w:spacing w:after="0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14:paraId="006C263B" w14:textId="77777777" w:rsidR="009875D7" w:rsidRDefault="009875D7" w:rsidP="009875D7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  <w:lang w:eastAsia="ru-RU"/>
        </w:rPr>
        <w:t>1 класс «Маленькие Россияне</w:t>
      </w:r>
      <w:r>
        <w:rPr>
          <w:rFonts w:ascii="Times New Roman" w:hAnsi="Times New Roman" w:cs="Times New Roman"/>
          <w:caps/>
          <w:sz w:val="24"/>
          <w:szCs w:val="24"/>
          <w:u w:val="single"/>
          <w:lang w:eastAsia="ru-RU"/>
        </w:rPr>
        <w:t>»</w:t>
      </w:r>
    </w:p>
    <w:p w14:paraId="500365F2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1. Направление – «Я и 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себе.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Я, ты, мы. Мой сосед по парте. Что я люблю делать Антиреклама вредных привычек. Диагностика.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2D6ADDD1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 Направление - «Я и семья»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своей семье.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Моя семья – моя радость. Фотографии из семейного альбома. Мои бабушка и дедушка. Слушаем сказки моей бабушки.  Моя красивая мама. Загляните в мамины глаза.  Конкурсы рисунков сказок, стихов. Оформление фотовыставки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77CC6540" w14:textId="77777777" w:rsidR="009875D7" w:rsidRDefault="009875D7" w:rsidP="009875D7">
      <w:pPr>
        <w:spacing w:after="0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 Направление - «Я и культура»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отношения к искусству.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Дары природы. Мисс осени. История моего города.  Откуда пришли елочные игрушки. Встречаем Масленицу. Экскурсии в музеи, конкурсы поделок из природного материала.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4. Направление – «Я и школа»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школе.</w:t>
      </w:r>
    </w:p>
    <w:p w14:paraId="77554FA4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Праздник первого звонка. Мой школьный дом. Правила поведения в школе. Законы жизни в классе. Школа вежливости. Десант чистоты и порядка. Самый красивый школьный двор. Экскурсии по школе, по школьному саду.  Акции.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1EDD4F79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5. Направление – «Я и мое Отечество»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Отечеству.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Мои права и обязанности.  Они защищают Родину. Мои родные – защитники Родины. Маленькие герои большой войны. Поклон тебе, солдат России. С чего начинается Родина.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Конкурсы стихов, песен. Подготовка и рассылка праздничных открыток.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2B3EA967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6. Направление – «Я и планета»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планете Земля.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Планета просит помощи. Маленькая страна. Мягкие лапки, а в лапках царапки. В гости к зеленой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аптеке.  Конкурсы рисунков. Экскурсии, экологические акции.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1DF5A318" w14:textId="77777777" w:rsidR="009875D7" w:rsidRDefault="009875D7" w:rsidP="009875D7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  <w:lang w:eastAsia="ru-RU"/>
        </w:rPr>
        <w:t>2 класс «Моя Малая Родина»</w:t>
      </w:r>
    </w:p>
    <w:p w14:paraId="737E9EEA" w14:textId="77777777" w:rsidR="009875D7" w:rsidRDefault="009875D7" w:rsidP="009875D7">
      <w:pPr>
        <w:spacing w:after="0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caps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1. Направление - «Я и 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себе, другим людям.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Я – ученик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 Мой портфель. Подумай о других. Игры на развитие произвольных процессов.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Диагностика. Сбор игр.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2. Направление - «Я и семья»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своей семье.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Я помощник в своей семье.  Моя любимая мамочка. Об отце говорю с уважением. Мама, папа,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я – дружная семья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 Здесь живет моя семья. Конкурсы рисунков, сочинений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br/>
        <w:t xml:space="preserve">3. Направление - «Я и культура» </w:t>
      </w:r>
      <w:r>
        <w:rPr>
          <w:rFonts w:ascii="Times New Roman" w:hAnsi="Times New Roman" w:cs="Times New Roman"/>
          <w:sz w:val="24"/>
          <w:szCs w:val="24"/>
          <w:lang w:eastAsia="ru-RU"/>
        </w:rPr>
        <w:t>– формирование отношения к искусству.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Родной край в древности. Поэты и писатели нашего города.  Что посеешь, то и пожнешь.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Широкая Масленица. Экскурсии в музеи, вернисажи.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br/>
        <w:t>4. Направление - «Я и школа»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школе.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Обязанности ученика в школе. Я люблю свою школу. Самый уютный класс. Школьная символика (гимн, герб, флаг).  Правила школьной жизни. Десант чистоты и порядка.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Конкурсы сочинений. Трудовой десант.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br/>
        <w:t>5. Направление - «Я и мое Отечество»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Отечеству.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Урок Мира. Знакомства с символами родного края (герб, гимн, флаг). Мы и наши права.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Мой любимый город. Наш город. О чем шепчут названия улиц родного города.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След Великой Отечественной войны в жизни родного края. Открытка ветерану. Конкурсы рисунков, экскурсии в музеи, акции. Выпуск листовок. Подготовка и рассылка праздничных открыток.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6. Направление - «Я и планета»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планете Земля.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Осень в родном городе. Знай и люби свой край. Экология нашего города. День добрых волшебников. Уж тает снег, бегут ручьи. День птиц. Вывешивание кормушек, выставки рисунков.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5BA376FC" w14:textId="77777777" w:rsidR="009875D7" w:rsidRDefault="009875D7" w:rsidP="009875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3 класс «Россия – Родина моя» 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  <w:lang w:eastAsia="ru-RU"/>
        </w:rPr>
        <w:br/>
      </w:r>
    </w:p>
    <w:p w14:paraId="291884AE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Направление - «Я и 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себе.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Кому нужна моя помощь. Мы все такие разные. Для чего я рожден. Быть человеком.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Диагностика.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2CA6C69A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 Направление -«Я и семья»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своей семье.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гостях у предков. Откуда я родом. Почему меня так назвали. Быть хорошим сыном и дочерью. Моя семья – моя радость. Мой папа – мастер на все руки. Мамины помощники. У моих родителей – золотые руки.  Доброта в стихах и сказках.   Что такое хорошо, а что такое плохо. Панорама добрых дел. Пожилые люди – мудрые люди. Операция «Красный крест». 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Выставки. Конкурсы рисунков, сочинений. Акции. Оказание адресной помощи одиноким пенсионерам.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151DCF0D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 Направление -«Я и культура»</w:t>
      </w:r>
      <w:r>
        <w:rPr>
          <w:rFonts w:ascii="Times New Roman" w:hAnsi="Times New Roman" w:cs="Times New Roman"/>
          <w:sz w:val="24"/>
          <w:szCs w:val="24"/>
          <w:lang w:eastAsia="ru-RU"/>
        </w:rPr>
        <w:t>– формирование отношения к искусству.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Раз –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словечко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два –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словечко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будет песенка.  Люблю тебя, моя Россия. Богатыри земли Русской.  Новогодняя сказка.  Экскурсии в библиотеку.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br/>
        <w:t>4. Направление - «Я и школа»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школе.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Мой класс – моя семья. Мои права и обязанности. Школьный Устав. Ты и твои друзья. Я в школе?  Вежливая улица. По каким правилам мы живем. Зеленые ладошки земли. Десант чистоты и порядка. Конкурсы сочинений, рисунков. Выставки поделок. Диагностика. Трудовой десант. Высаживание рассады.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339CD5AE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5. Направление – «Я и мое Отечество»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Отечеству.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Урок милосердия и доброты. Знакомства с символами Российского государства. Наша страна – Россия. Конституция – основной закон жизни страны. Флаги России.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Город, в котором я живу. Наша страна.   Посмотри, как он хорош, мир, в котором ты живешь. История страны в названиях улиц. Путешествие по стране. Кто хочет стать знатоком истории.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Там, где погиб неизвестный солдат. Они служили в Армии. Честь имею. Вам, защитники Отечества!  О подвигах женщин в военное время.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Конкурсы стихов, сочинений. Выставки рисунков. Акции. Выпуск листовок. Подготовка и рассылка праздничных открыток.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14:paraId="22BE3148" w14:textId="77777777" w:rsidR="009875D7" w:rsidRDefault="009875D7" w:rsidP="009875D7">
      <w:pPr>
        <w:spacing w:after="0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6. Направление - «Я и планета»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гражданского отношения к планете Земля.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Осень в родном городе.  Животные из Красной книги. Животные – рекордсмены. Сад на окошке. Жизнь   планеты Земля. Судьба Земли – наша судьба.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Акции. Конкурсы сочинений, рисунков. Высаживание рассады.</w:t>
      </w:r>
    </w:p>
    <w:p w14:paraId="75754C0D" w14:textId="77777777" w:rsidR="009875D7" w:rsidRDefault="009875D7" w:rsidP="009875D7">
      <w:pPr>
        <w:spacing w:after="0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14:paraId="2FF39811" w14:textId="77777777" w:rsidR="009875D7" w:rsidRDefault="009875D7" w:rsidP="009875D7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Cs/>
          <w:caps/>
          <w:sz w:val="24"/>
          <w:szCs w:val="24"/>
          <w:u w:val="single"/>
          <w:lang w:eastAsia="ru-RU"/>
        </w:rPr>
        <w:t>4 класс «Я – гражданин России»</w:t>
      </w:r>
    </w:p>
    <w:p w14:paraId="2F1D9C11" w14:textId="77777777" w:rsidR="009875D7" w:rsidRDefault="009875D7" w:rsidP="009875D7">
      <w:pPr>
        <w:spacing w:after="0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14:paraId="1DF9147D" w14:textId="77777777" w:rsidR="009875D7" w:rsidRDefault="009875D7" w:rsidP="009875D7">
      <w:pPr>
        <w:spacing w:after="0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Направление –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«Я и 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себе.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Кто я. Какой я. Откуда я родом. Хочу и надо. Тест «Познай себя»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Письмо самому себе. Правила жизни. Правила счастливого человека. «Можно» и «нельзя» в жизни. Мир моих интересов. 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Конкурсы на лучшее письмо. Диагностика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Направление -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«Я и семья»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гражданского отношения к своей семье.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День пожилого человека. Песни бабушек. Панорама добрых дел.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Забота о родителях – дело совести каждого. Фотовыставка «Я и моя семья». Моя семья. Наша домашняя коллекция. Игры с младшим братом (сестрой). Мои семейные обязанности. 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Акции. Конкурсы песен. Мини – проект. Оформление фотовыставки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Направление -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«Я и культура»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формирование отношения к искусству.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Знаменитые писатели и поэты. Сто великих женщин. Образ русской женщины. О красоте, моде и хорошем вкусе. Музыкальные превращения. Предметы быта в роли музыкальных инструментов. Музыкальный калейдоскоп «Угадай мелодию». Как встречают Новый год в разных странах. Масленица.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Конкурс на лучший рецепт блинов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Направление -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«Я и школа»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формирование гражданского отношения к школе.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Продолжаем изучать Школьный Устав. Школьный двор. Десант чистоты и порядка.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Я и мой класс. Самое сильное звено. Мой лучший школьный друг. Наши классные обязанности. Зачем нужно учиться в школе.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Конкурсы рисунков, сочинений. Диагностика. Высаживание рассады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5.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Направление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- «Я и мое Отечество» </w:t>
      </w:r>
      <w:r>
        <w:rPr>
          <w:rFonts w:ascii="Times New Roman" w:hAnsi="Times New Roman" w:cs="Times New Roman"/>
          <w:sz w:val="24"/>
          <w:szCs w:val="24"/>
          <w:lang w:eastAsia="ru-RU"/>
        </w:rPr>
        <w:t>– формирование гражданского отношения к Отечеству.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Поговорим о толерантности. Геральдика – наука о гербах. Символика России. Символы нашего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края. Государственный праздник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День Согласия и примирения. Права ребенка. Книга Ю Яковлева «Ваши права, дети». Наше право и наш интерес. От вершины к корням. Из истории появления законов. Путешествие в страну Законов. Основной закон жизни нашего государства.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Я – гражданин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России. Герои России. Есть такая профессия – Родину защищать.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Мы – россияне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 О подвигах женщин в военное время. Победа деда – моя победа. Герои Великой Отечественной войны. Память. Города – герои. 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Конкурсы сочинений. Мини – проекты, презентации и размещение в Интернете лучших работ. Оформление альбома. Выпуск листовок. Подготовка и рассылка праздничных открыток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Направление -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«Я и планета»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гражданского отношения к планете Земля.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ответе за тех, кого приручили. Покормите птиц зимой. Мастерская кормушек. Тропы природы. Волшебный мир руками детей. Природа в поэзии. Растения из Красной книги. Растения – рекордсмены.   Мой город.  Страны мира. Семь чудес света. Новый год шагает по планете.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Я - житель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планеты Земля. Берегите природу.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Изготовление кормушек, поделок из бросового материала. Конкурс экологических сказок, стихов.</w:t>
      </w:r>
    </w:p>
    <w:p w14:paraId="7793D0DB" w14:textId="77777777" w:rsidR="009875D7" w:rsidRDefault="009875D7" w:rsidP="009875D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CC04C67" w14:textId="77777777" w:rsidR="009875D7" w:rsidRDefault="009875D7" w:rsidP="009875D7">
      <w:pPr>
        <w:spacing w:line="264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14:paraId="78400C84" w14:textId="77777777" w:rsidR="009875D7" w:rsidRDefault="009875D7" w:rsidP="009875D7">
      <w:pPr>
        <w:tabs>
          <w:tab w:val="left" w:pos="773"/>
        </w:tabs>
        <w:autoSpaceDE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Портрет выпускника начальной школы:</w:t>
      </w:r>
    </w:p>
    <w:p w14:paraId="4C2D22F5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любящий свой край и свою Родину;</w:t>
      </w:r>
    </w:p>
    <w:p w14:paraId="7AA2E658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уважающий и принимающий ценность семьи и общества;</w:t>
      </w:r>
    </w:p>
    <w:p w14:paraId="566BB9E6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любознательный, активно и заинтересованно познающий мир;</w:t>
      </w:r>
    </w:p>
    <w:p w14:paraId="7DC7972D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владеющий основами умения учится, способный к организации собственной деятельности;</w:t>
      </w:r>
    </w:p>
    <w:p w14:paraId="6CFF8564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готовый самостоятельно действовать и отвечать за свои поступки перед семьёй и обществом;</w:t>
      </w:r>
    </w:p>
    <w:p w14:paraId="21AD4AD6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доброжелательный, умеющий слушать и слышать собеседника, обосновывать свою позицию, высказывать своё мнение;</w:t>
      </w:r>
    </w:p>
    <w:p w14:paraId="101CB0D0" w14:textId="77777777" w:rsidR="009875D7" w:rsidRDefault="009875D7" w:rsidP="009875D7">
      <w:pPr>
        <w:numPr>
          <w:ilvl w:val="0"/>
          <w:numId w:val="12"/>
        </w:numPr>
        <w:tabs>
          <w:tab w:val="left" w:pos="773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выполняющий правила здорового и безопасного для себя и окружающих образа жизни.</w:t>
      </w:r>
    </w:p>
    <w:p w14:paraId="37B7D076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1C521DA" w14:textId="77777777" w:rsidR="009875D7" w:rsidRDefault="009875D7" w:rsidP="009875D7">
      <w:pPr>
        <w:numPr>
          <w:ilvl w:val="0"/>
          <w:numId w:val="13"/>
        </w:numPr>
        <w:suppressAutoHyphens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Направление – «Я и я» </w:t>
      </w:r>
    </w:p>
    <w:p w14:paraId="22B059A6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Выпускник научится:</w:t>
      </w:r>
    </w:p>
    <w:p w14:paraId="626C0AA5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оценивать характер взаимоотношений людей в различных социальных группах (семья, общество сверстников);</w:t>
      </w:r>
    </w:p>
    <w:p w14:paraId="65E157DF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справочные материалы о человеке, семье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высказываний.</w:t>
      </w:r>
    </w:p>
    <w:p w14:paraId="10F4F07D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FBAA329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• </w:t>
      </w:r>
      <w:r>
        <w:rPr>
          <w:rFonts w:ascii="Times New Roman" w:hAnsi="Times New Roman" w:cs="Times New Roman"/>
          <w:i/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14:paraId="561214C4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• проявлять уважение и готовность выполнять совместно установленные договоренности и правила, в том числе правила общения со взрослыми и сверстниками.</w:t>
      </w:r>
    </w:p>
    <w:p w14:paraId="0EB377E0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60A8998" w14:textId="77777777" w:rsidR="009875D7" w:rsidRDefault="009875D7" w:rsidP="009875D7">
      <w:pPr>
        <w:numPr>
          <w:ilvl w:val="0"/>
          <w:numId w:val="13"/>
        </w:num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Направление – «Я и семья»</w:t>
      </w:r>
    </w:p>
    <w:p w14:paraId="2D4D4F0E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Выпускник научится:</w:t>
      </w:r>
    </w:p>
    <w:p w14:paraId="09DEA6D4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используя дополнительные источники информации, находить факты, относящиеся к образу жизни, обычаям и верованиям наших предков; на основе имеющихся знаний отличать реальные исторические факты от вымыслов;</w:t>
      </w:r>
    </w:p>
    <w:p w14:paraId="3DB2C538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справочные материалы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</w:r>
    </w:p>
    <w:p w14:paraId="0E44C3A6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14:paraId="7F1263A9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i/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14:paraId="7F86389C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• 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</w:t>
      </w:r>
    </w:p>
    <w:p w14:paraId="5B36C05E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чувство исторической перспективы.</w:t>
      </w:r>
    </w:p>
    <w:p w14:paraId="5E7EAE30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CED51B0" w14:textId="77777777" w:rsidR="009875D7" w:rsidRDefault="009875D7" w:rsidP="009875D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Направление -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«Я и культура»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7639624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4283CEAD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59C9664" w14:textId="77777777" w:rsidR="009875D7" w:rsidRDefault="009875D7" w:rsidP="009875D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 и ответственно относиться к </w:t>
      </w:r>
      <w:r>
        <w:rPr>
          <w:rFonts w:ascii="Times New Roman" w:hAnsi="Times New Roman" w:cs="Times New Roman"/>
          <w:sz w:val="24"/>
          <w:szCs w:val="24"/>
          <w:lang w:eastAsia="ru-RU"/>
        </w:rPr>
        <w:t>особенностям русской культуры, к</w:t>
      </w:r>
      <w:r>
        <w:rPr>
          <w:rFonts w:ascii="Times New Roman" w:hAnsi="Times New Roman" w:cs="Times New Roman"/>
          <w:sz w:val="24"/>
          <w:szCs w:val="24"/>
        </w:rPr>
        <w:t xml:space="preserve"> собственным поступкам, к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традиционным русским народным праздникам</w:t>
      </w:r>
    </w:p>
    <w:p w14:paraId="73426878" w14:textId="77777777" w:rsidR="009875D7" w:rsidRDefault="009875D7" w:rsidP="009875D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свою этническую принадлежность, знать историю, язык, культуру своего народа, своего края, основ культурного наследия народов России и человечества; ответственности и долга перед Родиной;</w:t>
      </w:r>
    </w:p>
    <w:p w14:paraId="55AEC43F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14:paraId="2CAB7A15" w14:textId="77777777" w:rsidR="009875D7" w:rsidRDefault="009875D7" w:rsidP="009875D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ответственному отношению к учению, готовности и способности, обучающихся к саморазвитию и самообразованию на основе мотивации к обучению и познанию;</w:t>
      </w:r>
    </w:p>
    <w:p w14:paraId="49773F43" w14:textId="77777777" w:rsidR="009875D7" w:rsidRDefault="009875D7" w:rsidP="009875D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осознанному, уважительному и доброжелательному отношению к другому человеку, его мнению, мировоззрению, культуре, языку, гражданской позиции, к истории, культуре, религии, традициям, ценностям народов России.</w:t>
      </w:r>
    </w:p>
    <w:p w14:paraId="7EC2B9B0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</w:p>
    <w:p w14:paraId="0F5A98AA" w14:textId="77777777" w:rsidR="009875D7" w:rsidRDefault="009875D7" w:rsidP="009875D7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Направление – «Я и школа»</w:t>
      </w:r>
    </w:p>
    <w:p w14:paraId="219F71D3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Выпускник научится:</w:t>
      </w:r>
    </w:p>
    <w:p w14:paraId="7CDE6ABD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оценивать характер взаимоотношений людей в различных социальных группах (семья, общество сверстников);</w:t>
      </w:r>
    </w:p>
    <w:p w14:paraId="7BB1D29C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справочные материалы о человеке, семье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высказываний.</w:t>
      </w:r>
    </w:p>
    <w:p w14:paraId="6FE9B7E9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14:paraId="74414E9E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• </w:t>
      </w:r>
      <w:r>
        <w:rPr>
          <w:rFonts w:ascii="Times New Roman" w:hAnsi="Times New Roman" w:cs="Times New Roman"/>
          <w:i/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14:paraId="0871EFAC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• проявлять уважение и готовность выполнять совместно установленные договоренности и правила, в том числе правила общения со взрослыми и сверстниками</w:t>
      </w:r>
    </w:p>
    <w:p w14:paraId="16045F18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40C0EBBE" w14:textId="77777777" w:rsidR="009875D7" w:rsidRDefault="009875D7" w:rsidP="009875D7">
      <w:pPr>
        <w:numPr>
          <w:ilvl w:val="0"/>
          <w:numId w:val="17"/>
        </w:num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Направление – «Я и мое Отечество»</w:t>
      </w:r>
    </w:p>
    <w:p w14:paraId="4420B190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Выпускник научится:</w:t>
      </w:r>
    </w:p>
    <w:p w14:paraId="3548BD7A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государственную символику района; описывать достопримечательности родного края; находить на карте Российскую Федерацию, Москву – столицу России, свой регион.</w:t>
      </w:r>
    </w:p>
    <w:p w14:paraId="4299B4D5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14:paraId="1DBB1C1C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• ориентироваться в важнейших для района, города и личности событиях и фактах прошлого и настоящего; оценивать их возможное влияние на будущее, приобретая тем самым чувство патриотизма;</w:t>
      </w:r>
    </w:p>
    <w:p w14:paraId="2E3211A6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• 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сообщества, родного города, страны.</w:t>
      </w:r>
    </w:p>
    <w:p w14:paraId="51DBDEFA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</w:p>
    <w:p w14:paraId="7B05F635" w14:textId="77777777" w:rsidR="009875D7" w:rsidRDefault="009875D7" w:rsidP="009875D7">
      <w:pPr>
        <w:numPr>
          <w:ilvl w:val="0"/>
          <w:numId w:val="17"/>
        </w:num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Направление – «Я и планета»</w:t>
      </w:r>
    </w:p>
    <w:p w14:paraId="2EC343D8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140E8139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описывать изученные объекты и явления живой и неживой природы, выделять их основные существенные признаки;</w:t>
      </w:r>
    </w:p>
    <w:p w14:paraId="0B8033B0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естественно-научные тексты с целью поиска и извлечения познавательной информации, ответов на вопросы, объяснений, создания собственных устных или письменных высказываний.</w:t>
      </w:r>
    </w:p>
    <w:p w14:paraId="504BA175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Выпускник получит возможность научиться:</w:t>
      </w:r>
    </w:p>
    <w:p w14:paraId="007DDA07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• </w:t>
      </w:r>
      <w:r>
        <w:rPr>
          <w:rFonts w:ascii="Times New Roman" w:hAnsi="Times New Roman" w:cs="Times New Roman"/>
          <w:i/>
          <w:sz w:val="24"/>
          <w:szCs w:val="24"/>
        </w:rPr>
        <w:t>осознавать ценность природы и необходимость нести ответственность за ее сохранение, соблюдать правила экологического поведения в быту (раздельный сбор мусора, экономия воды и электроэнергии) и в природе;</w:t>
      </w:r>
    </w:p>
    <w:p w14:paraId="7721EDD2" w14:textId="77777777" w:rsidR="009875D7" w:rsidRDefault="009875D7" w:rsidP="009875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• выполнять правила безопасного поведения в природе, оказывать первую помощь при несложных несчастных случаях</w:t>
      </w:r>
    </w:p>
    <w:p w14:paraId="6BAD82BB" w14:textId="77777777" w:rsidR="009875D7" w:rsidRDefault="009875D7" w:rsidP="009875D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A7D2575" w14:textId="257EA53D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КУРС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</w:p>
    <w:p w14:paraId="2E12FE81" w14:textId="77777777" w:rsidR="009875D7" w:rsidRDefault="009875D7" w:rsidP="009875D7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1 класс</w:t>
      </w:r>
    </w:p>
    <w:p w14:paraId="29BA5E3A" w14:textId="77777777" w:rsidR="009875D7" w:rsidRDefault="009875D7" w:rsidP="009875D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аты освоения курса</w:t>
      </w:r>
    </w:p>
    <w:p w14:paraId="6DBD95DC" w14:textId="77777777" w:rsidR="009875D7" w:rsidRDefault="009875D7" w:rsidP="009875D7">
      <w:pPr>
        <w:spacing w:after="0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У первоклассника будут сформированы:</w:t>
      </w:r>
    </w:p>
    <w:p w14:paraId="1D2AFB01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этносу; </w:t>
      </w:r>
    </w:p>
    <w:p w14:paraId="14EC265D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сформировано чувство гордости за красоту родной природы, свою семью и малую Родину, страну;</w:t>
      </w:r>
    </w:p>
    <w:p w14:paraId="42887ED3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самые простые правила поведения в обществе, природе;</w:t>
      </w:r>
    </w:p>
    <w:p w14:paraId="0976319B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ценностные представления о своей семье и своей малой родине; </w:t>
      </w:r>
    </w:p>
    <w:p w14:paraId="1659CFB1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представление о новой социальной роли ученика, правилах школьной жизни  </w:t>
      </w:r>
    </w:p>
    <w:p w14:paraId="0E817E9D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положительное отношение к школе и учебной деятельности; </w:t>
      </w:r>
    </w:p>
    <w:p w14:paraId="18E30130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первичное представление о личной ответственности за свои поступки через бережное отношение к природе и окружающему миру в целом; </w:t>
      </w:r>
    </w:p>
    <w:p w14:paraId="57B15219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эстетические чувства, впечатления от восприятия предметов и явлений окружающего мира; </w:t>
      </w:r>
    </w:p>
    <w:p w14:paraId="48A763BF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одноклассников;</w:t>
      </w:r>
    </w:p>
    <w:p w14:paraId="58AA67FC" w14:textId="77777777" w:rsidR="009875D7" w:rsidRDefault="009875D7" w:rsidP="009875D7">
      <w:pPr>
        <w:numPr>
          <w:ilvl w:val="0"/>
          <w:numId w:val="1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первоначальная установка на безопасный, здоровый образ жизни  </w:t>
      </w:r>
    </w:p>
    <w:p w14:paraId="1C6400F8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Первоклассник получит возможность для формирования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4385FC71" w14:textId="77777777" w:rsidR="009875D7" w:rsidRDefault="009875D7" w:rsidP="009875D7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познавательных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14:paraId="0632466F" w14:textId="77777777" w:rsidR="009875D7" w:rsidRDefault="009875D7" w:rsidP="009875D7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14:paraId="51C4B976" w14:textId="77777777" w:rsidR="009875D7" w:rsidRDefault="009875D7" w:rsidP="009875D7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её в реальном поведении и поступках</w:t>
      </w:r>
    </w:p>
    <w:p w14:paraId="030BB2FF" w14:textId="77777777" w:rsidR="009875D7" w:rsidRDefault="009875D7" w:rsidP="009875D7">
      <w:pPr>
        <w:numPr>
          <w:ilvl w:val="0"/>
          <w:numId w:val="19"/>
        </w:numPr>
        <w:suppressAutoHyphens w:val="0"/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умение использовать позитивную лексику, передающую положительные чувства в отношении своей Родины;</w:t>
      </w:r>
    </w:p>
    <w:p w14:paraId="72DE8CEB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D0FAA0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МЕТАПРЕДМЕТНЫЕ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аты освоения курса  </w:t>
      </w:r>
    </w:p>
    <w:p w14:paraId="122BA239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FB0CDF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14:paraId="70298846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Первоклассник научится: </w:t>
      </w:r>
    </w:p>
    <w:p w14:paraId="045DC74A" w14:textId="77777777" w:rsidR="009875D7" w:rsidRDefault="009875D7" w:rsidP="009875D7">
      <w:pPr>
        <w:numPr>
          <w:ilvl w:val="0"/>
          <w:numId w:val="20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принимать учебную задачу, сформулированную учителем; </w:t>
      </w:r>
    </w:p>
    <w:p w14:paraId="1CB31E0D" w14:textId="77777777" w:rsidR="009875D7" w:rsidRDefault="009875D7" w:rsidP="009875D7">
      <w:pPr>
        <w:numPr>
          <w:ilvl w:val="0"/>
          <w:numId w:val="20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• сохранять учебную задачу занятия (воспроизводить её   по просьбе учителя); </w:t>
      </w:r>
    </w:p>
    <w:p w14:paraId="1E94AD18" w14:textId="77777777" w:rsidR="009875D7" w:rsidRDefault="009875D7" w:rsidP="009875D7">
      <w:pPr>
        <w:numPr>
          <w:ilvl w:val="0"/>
          <w:numId w:val="20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выделять из темы занятия известные знания и умения; </w:t>
      </w:r>
    </w:p>
    <w:p w14:paraId="48C1396D" w14:textId="77777777" w:rsidR="009875D7" w:rsidRDefault="009875D7" w:rsidP="009875D7">
      <w:pPr>
        <w:numPr>
          <w:ilvl w:val="0"/>
          <w:numId w:val="20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своё высказывание (продумывать, что сказать вначале, а что — потом); </w:t>
      </w:r>
    </w:p>
    <w:p w14:paraId="37C4DDEB" w14:textId="77777777" w:rsidR="009875D7" w:rsidRDefault="009875D7" w:rsidP="009875D7">
      <w:pPr>
        <w:numPr>
          <w:ilvl w:val="0"/>
          <w:numId w:val="20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свои действия на отдельных этапах занятия  </w:t>
      </w:r>
    </w:p>
    <w:p w14:paraId="1682599D" w14:textId="77777777" w:rsidR="009875D7" w:rsidRDefault="009875D7" w:rsidP="009875D7">
      <w:pPr>
        <w:numPr>
          <w:ilvl w:val="0"/>
          <w:numId w:val="20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фиксировать в конце занятия удовлетворённость/неудовлетворённость своей работой, позитивно относиться к своим успехам/неуспехам. </w:t>
      </w:r>
    </w:p>
    <w:p w14:paraId="21B49C53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Первоклассник получит возможность научиться:</w:t>
      </w:r>
    </w:p>
    <w:p w14:paraId="28DDF026" w14:textId="77777777" w:rsidR="009875D7" w:rsidRDefault="009875D7" w:rsidP="009875D7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оценивать собственные успехи при овладении знаниями по истории своей страны, о своей семье, о природе;</w:t>
      </w:r>
    </w:p>
    <w:p w14:paraId="6552AD08" w14:textId="77777777" w:rsidR="009875D7" w:rsidRDefault="009875D7" w:rsidP="009875D7">
      <w:pPr>
        <w:numPr>
          <w:ilvl w:val="0"/>
          <w:numId w:val="2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планировать шаги по устранению пробелов в полученных уже знаниях</w:t>
      </w:r>
    </w:p>
    <w:p w14:paraId="2FC4F3D5" w14:textId="77777777" w:rsidR="009875D7" w:rsidRDefault="009875D7" w:rsidP="009875D7">
      <w:pPr>
        <w:numPr>
          <w:ilvl w:val="0"/>
          <w:numId w:val="2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учиться работать по предложенному учителем плану</w:t>
      </w:r>
    </w:p>
    <w:p w14:paraId="31CB09BF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41B648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14:paraId="54FAD673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Первоклассник научится: </w:t>
      </w:r>
    </w:p>
    <w:p w14:paraId="3601E201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находить и выделять под руководством учителя необходимую информацию из текстов, иллюстраций, в учебных пособиях; </w:t>
      </w:r>
    </w:p>
    <w:p w14:paraId="01480D3E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содержание текста, интерпретировать смысл, применять полученную информацию при выполнении заданий;  </w:t>
      </w:r>
    </w:p>
    <w:p w14:paraId="4430C4F0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анализировать объекты окружающего мира с выделением отличительных признаков;</w:t>
      </w:r>
    </w:p>
    <w:p w14:paraId="1DFFF49F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устанавливать элементарные причинно-следственные связи; </w:t>
      </w:r>
    </w:p>
    <w:p w14:paraId="7F5836FF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рассуждение (или доказательство своей точки зрения) по теме занятия в соответствии с возрастными нормами; </w:t>
      </w:r>
    </w:p>
    <w:p w14:paraId="7642E086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проявлять индивидуальные творческие способности при выполнении рисунков, схем, подготовке сообщений; </w:t>
      </w:r>
    </w:p>
    <w:p w14:paraId="7EAC79AD" w14:textId="77777777" w:rsidR="009875D7" w:rsidRDefault="009875D7" w:rsidP="009875D7">
      <w:pPr>
        <w:numPr>
          <w:ilvl w:val="0"/>
          <w:numId w:val="22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располагать рассматриваемые объекты, события и явления на шкале относительного времени «раньше — теперь». </w:t>
      </w:r>
    </w:p>
    <w:p w14:paraId="39C4CB92" w14:textId="77777777" w:rsidR="009875D7" w:rsidRDefault="009875D7" w:rsidP="009875D7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Первоклассник получит возможность научиться:</w:t>
      </w:r>
    </w:p>
    <w:p w14:paraId="4DC28544" w14:textId="77777777" w:rsidR="009875D7" w:rsidRDefault="009875D7" w:rsidP="009875D7">
      <w:pPr>
        <w:numPr>
          <w:ilvl w:val="0"/>
          <w:numId w:val="2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делать выводы в результате совместной работы группы и учителя;</w:t>
      </w:r>
    </w:p>
    <w:p w14:paraId="3A7F6AC1" w14:textId="77777777" w:rsidR="009875D7" w:rsidRDefault="009875D7" w:rsidP="009875D7">
      <w:pPr>
        <w:numPr>
          <w:ilvl w:val="0"/>
          <w:numId w:val="2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преобразовывать информацию из одной формы в другую: подробно пересказывать небольшие тексты </w:t>
      </w:r>
    </w:p>
    <w:p w14:paraId="452F3AEA" w14:textId="77777777" w:rsidR="009875D7" w:rsidRDefault="009875D7" w:rsidP="009875D7">
      <w:pPr>
        <w:spacing w:after="0"/>
        <w:ind w:left="360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14:paraId="3FF403D1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14:paraId="0F43367B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Первоклассник научится: </w:t>
      </w:r>
    </w:p>
    <w:p w14:paraId="208DC016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включаться в диалог с учителем и сверстниками; </w:t>
      </w:r>
    </w:p>
    <w:p w14:paraId="790ED6B1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формулировать ответы на вопросы; </w:t>
      </w:r>
    </w:p>
    <w:p w14:paraId="494F482D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слушать партнёра по общению (деятельности), не перебивать, не обрывать на полуслове, вникать в смысл того, о чём говорит собеседник; </w:t>
      </w:r>
    </w:p>
    <w:p w14:paraId="0190B434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решению;</w:t>
      </w:r>
    </w:p>
    <w:p w14:paraId="275DD7CE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излагать своё мнение и аргументировать свою точку зрения; </w:t>
      </w:r>
    </w:p>
    <w:p w14:paraId="562CB40E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14:paraId="0C04679A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признавать свои ошибки, озвучивать их, соглашаться, если на ошибки указывают другие; </w:t>
      </w:r>
    </w:p>
    <w:p w14:paraId="200726F6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употреблять вежливые слова в случае неправоты «Извини, пожалуйста», «Прости, я не хотел тебя обидеть», «Спасибо за замечание, я его обязательно учту»; </w:t>
      </w:r>
    </w:p>
    <w:p w14:paraId="4D6E5EB1" w14:textId="77777777" w:rsidR="009875D7" w:rsidRDefault="009875D7" w:rsidP="009875D7">
      <w:pPr>
        <w:numPr>
          <w:ilvl w:val="0"/>
          <w:numId w:val="24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монологическое высказывание, владеть диалогической формой речи (с учётом возрастных особенностей, норм); </w:t>
      </w:r>
    </w:p>
    <w:p w14:paraId="1E339667" w14:textId="77777777" w:rsidR="009875D7" w:rsidRDefault="009875D7" w:rsidP="009875D7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Первоклассник получит возможность научиться:</w:t>
      </w:r>
    </w:p>
    <w:p w14:paraId="3C1DA8B0" w14:textId="77777777" w:rsidR="009875D7" w:rsidRDefault="009875D7" w:rsidP="009875D7">
      <w:pPr>
        <w:numPr>
          <w:ilvl w:val="0"/>
          <w:numId w:val="2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договариваться с одноклассниками совместно с учителем о правилах поведения и общения и следовать им;</w:t>
      </w:r>
    </w:p>
    <w:p w14:paraId="58DD356A" w14:textId="77777777" w:rsidR="009875D7" w:rsidRDefault="009875D7" w:rsidP="009875D7">
      <w:pPr>
        <w:numPr>
          <w:ilvl w:val="0"/>
          <w:numId w:val="2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учиться работать в паре, группе; </w:t>
      </w:r>
    </w:p>
    <w:p w14:paraId="3956F64E" w14:textId="77777777" w:rsidR="009875D7" w:rsidRDefault="009875D7" w:rsidP="009875D7">
      <w:pPr>
        <w:numPr>
          <w:ilvl w:val="0"/>
          <w:numId w:val="2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выполнять различные роли (лидера исполнителя).</w:t>
      </w:r>
    </w:p>
    <w:p w14:paraId="5833DD29" w14:textId="77777777" w:rsidR="009875D7" w:rsidRDefault="009875D7" w:rsidP="009875D7">
      <w:pPr>
        <w:numPr>
          <w:ilvl w:val="0"/>
          <w:numId w:val="25"/>
        </w:num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высказывать свое мнение при обсуждении задания;</w:t>
      </w:r>
    </w:p>
    <w:p w14:paraId="58B84B07" w14:textId="77777777" w:rsidR="009875D7" w:rsidRDefault="009875D7" w:rsidP="009875D7">
      <w:pPr>
        <w:numPr>
          <w:ilvl w:val="0"/>
          <w:numId w:val="25"/>
        </w:num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готовить небольшие сообщения с помощью взрослых по теме проекта. </w:t>
      </w:r>
    </w:p>
    <w:p w14:paraId="31234348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0D8DEAC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аты освоения курса:  </w:t>
      </w:r>
    </w:p>
    <w:p w14:paraId="0AE34B33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Первоклассник научится: </w:t>
      </w:r>
    </w:p>
    <w:p w14:paraId="4CC8876B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правильно называть родную страну, родной город (малую родину); </w:t>
      </w:r>
    </w:p>
    <w:p w14:paraId="43FFEDEF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различать флаг и герб России; </w:t>
      </w:r>
    </w:p>
    <w:p w14:paraId="4C57D067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узнавать некоторые достопримечательности столицы; </w:t>
      </w:r>
    </w:p>
    <w:p w14:paraId="5FE2CC71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называть по именам, отчествам и фамилиям членов своей семьи; </w:t>
      </w:r>
    </w:p>
    <w:p w14:paraId="1ACA00C4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проводить наблюдения в окружающем мире с помощью взрослого;</w:t>
      </w:r>
    </w:p>
    <w:p w14:paraId="528C2064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различать прошлое, настоящее и будущее; </w:t>
      </w:r>
    </w:p>
    <w:p w14:paraId="64C37737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находить некоторые взаимосвязи в окружающем мире; </w:t>
      </w:r>
    </w:p>
    <w:p w14:paraId="39C15F7C" w14:textId="77777777" w:rsidR="009875D7" w:rsidRDefault="009875D7" w:rsidP="009875D7">
      <w:pPr>
        <w:numPr>
          <w:ilvl w:val="0"/>
          <w:numId w:val="26"/>
        </w:numPr>
        <w:suppressAutoHyphens w:val="0"/>
        <w:spacing w:after="0" w:line="240" w:lineRule="auto"/>
        <w:ind w:left="360"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соблюдать правила поведения в природе; </w:t>
      </w:r>
    </w:p>
    <w:p w14:paraId="4A78DE1B" w14:textId="77777777" w:rsidR="009875D7" w:rsidRDefault="009875D7" w:rsidP="009875D7">
      <w:pPr>
        <w:spacing w:after="0"/>
        <w:ind w:right="400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lastRenderedPageBreak/>
        <w:t>Первоклассник получит возможность научиться:</w:t>
      </w:r>
    </w:p>
    <w:p w14:paraId="19ED8548" w14:textId="77777777" w:rsidR="009875D7" w:rsidRDefault="009875D7" w:rsidP="009875D7">
      <w:pPr>
        <w:numPr>
          <w:ilvl w:val="0"/>
          <w:numId w:val="27"/>
        </w:numPr>
        <w:spacing w:after="0" w:line="240" w:lineRule="auto"/>
        <w:ind w:right="400"/>
        <w:contextualSpacing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hAnsi="Times New Roman" w:cs="Times New Roman"/>
          <w:i/>
          <w:sz w:val="24"/>
          <w:szCs w:val="24"/>
        </w:rPr>
        <w:t>строить вопросительные предложения об окружающем мире</w:t>
      </w:r>
    </w:p>
    <w:p w14:paraId="481EDBF8" w14:textId="77777777" w:rsidR="009875D7" w:rsidRDefault="009875D7" w:rsidP="009875D7">
      <w:pPr>
        <w:spacing w:after="0"/>
        <w:ind w:right="400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14:paraId="62E99780" w14:textId="77777777" w:rsidR="009875D7" w:rsidRDefault="009875D7" w:rsidP="009875D7">
      <w:pPr>
        <w:spacing w:after="0"/>
        <w:jc w:val="center"/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  <w:t>2-й класс</w:t>
      </w:r>
    </w:p>
    <w:p w14:paraId="3666049C" w14:textId="77777777" w:rsidR="009875D7" w:rsidRDefault="009875D7" w:rsidP="009875D7">
      <w:pPr>
        <w:spacing w:after="0"/>
        <w:rPr>
          <w:rFonts w:ascii="Times New Roman" w:eastAsia="Batang" w:hAnsi="Times New Roman" w:cs="Times New Roman"/>
          <w:bCs/>
          <w:iCs/>
          <w:caps/>
          <w:color w:val="170E02"/>
          <w:sz w:val="24"/>
          <w:szCs w:val="24"/>
          <w:lang w:eastAsia="ko-KR"/>
        </w:rPr>
      </w:pPr>
    </w:p>
    <w:p w14:paraId="02CB98DC" w14:textId="77777777" w:rsidR="009875D7" w:rsidRDefault="009875D7" w:rsidP="009875D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 xml:space="preserve">Личностные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аты освоения курса</w:t>
      </w:r>
    </w:p>
    <w:p w14:paraId="57B3EEA3" w14:textId="77777777" w:rsidR="009875D7" w:rsidRDefault="009875D7" w:rsidP="009875D7">
      <w:pPr>
        <w:spacing w:after="0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У   второклассника будут сформированы:</w:t>
      </w:r>
    </w:p>
    <w:p w14:paraId="2CD6BE55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более глубокое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этносу;</w:t>
      </w:r>
    </w:p>
    <w:p w14:paraId="45508890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испытывать чувство гордости за красоту родной природы, свою семью и малую Родину, страну;</w:t>
      </w:r>
    </w:p>
    <w:p w14:paraId="3D93D34E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использовать позитивную лексику, передающую положительные чувства в отношении своей Родины;</w:t>
      </w:r>
    </w:p>
    <w:p w14:paraId="6B1E2CC0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ind w:right="40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формулировать самому простые правила поведения в обществе, природе;</w:t>
      </w:r>
    </w:p>
    <w:p w14:paraId="7FA7C4A5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осознавать себя ценной частью большого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разнообразного мира (природы и общества);</w:t>
      </w:r>
    </w:p>
    <w:p w14:paraId="622FFABB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осознавать себя гражданином России;</w:t>
      </w:r>
    </w:p>
    <w:p w14:paraId="65B2BD76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понимание и принятие норм и правил школьной жизни, </w:t>
      </w:r>
    </w:p>
    <w:p w14:paraId="151B366E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 </w:t>
      </w:r>
    </w:p>
    <w:p w14:paraId="5003D647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 </w:t>
      </w:r>
    </w:p>
    <w:p w14:paraId="3E404419" w14:textId="77777777" w:rsidR="009875D7" w:rsidRDefault="009875D7" w:rsidP="009875D7">
      <w:pPr>
        <w:numPr>
          <w:ilvl w:val="0"/>
          <w:numId w:val="28"/>
        </w:num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</w:r>
    </w:p>
    <w:p w14:paraId="428158E9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Второклассник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получит возможность для формирования:</w:t>
      </w:r>
    </w:p>
    <w:p w14:paraId="773CB6B6" w14:textId="77777777" w:rsidR="009875D7" w:rsidRDefault="009875D7" w:rsidP="009875D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выраженной устойчивой </w:t>
      </w:r>
      <w:proofErr w:type="spellStart"/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softHyphen/>
        <w:t>познавательной</w:t>
      </w:r>
      <w:proofErr w:type="spellEnd"/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моти</w:t>
      </w:r>
      <w:r>
        <w:rPr>
          <w:rFonts w:ascii="Times New Roman" w:hAnsi="Times New Roman" w:cs="Times New Roman"/>
          <w:i/>
          <w:iCs/>
          <w:sz w:val="24"/>
          <w:szCs w:val="24"/>
        </w:rPr>
        <w:t>вации учения;</w:t>
      </w:r>
    </w:p>
    <w:p w14:paraId="6F3A5CAD" w14:textId="77777777" w:rsidR="009875D7" w:rsidRDefault="009875D7" w:rsidP="009875D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14:paraId="2D023CBB" w14:textId="77777777" w:rsidR="009875D7" w:rsidRDefault="009875D7" w:rsidP="009875D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её в реальном поведении и поступках.</w:t>
      </w:r>
    </w:p>
    <w:p w14:paraId="49E08A5B" w14:textId="77777777" w:rsidR="009875D7" w:rsidRDefault="009875D7" w:rsidP="009875D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своей позиции в многообразии общественных и мировоззренческих позиций, эстетических и культурных предпочтений;</w:t>
      </w:r>
    </w:p>
    <w:p w14:paraId="46289648" w14:textId="77777777" w:rsidR="009875D7" w:rsidRDefault="009875D7" w:rsidP="009875D7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вырабатывать в противоречивых конфликтных ситуациях правила достойного поведения. </w:t>
      </w:r>
    </w:p>
    <w:p w14:paraId="1E1A1E1A" w14:textId="77777777" w:rsidR="009875D7" w:rsidRDefault="009875D7" w:rsidP="009875D7">
      <w:pPr>
        <w:numPr>
          <w:ilvl w:val="0"/>
          <w:numId w:val="29"/>
        </w:numPr>
        <w:suppressAutoHyphens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объяснять, что связывает тебя с историей, культурой, судьбой твоего народа и всей России;</w:t>
      </w:r>
    </w:p>
    <w:p w14:paraId="6B018C08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МЕТАПРЕДМЕТНЫЕ результаты освоения курса </w:t>
      </w:r>
    </w:p>
    <w:p w14:paraId="3565FEC6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EBD31D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14:paraId="060EC991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Второклассник научится: </w:t>
      </w:r>
    </w:p>
    <w:p w14:paraId="005784D7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принимать учебную задачу, сформулированную совместно с учителем; </w:t>
      </w:r>
    </w:p>
    <w:p w14:paraId="388FD252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сохранять учебную задачу занятия;</w:t>
      </w:r>
    </w:p>
    <w:p w14:paraId="00845FB2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выделять из темы занятия известные и неизвестные знания и умения; </w:t>
      </w:r>
    </w:p>
    <w:p w14:paraId="7157F199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своё высказывание (выстраивать последовательность предложений для раскрытия темы); </w:t>
      </w:r>
    </w:p>
    <w:p w14:paraId="55DC74CA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последовательность операций на отдельных этапах занятия; </w:t>
      </w:r>
    </w:p>
    <w:p w14:paraId="057958A8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фиксировать в конце занятия удовлетворённость/неудовлетворённость своей работой, объективно относиться к своим успехам/неуспехам; </w:t>
      </w:r>
    </w:p>
    <w:p w14:paraId="1B4ACE65" w14:textId="77777777" w:rsidR="009875D7" w:rsidRDefault="009875D7" w:rsidP="009875D7">
      <w:pPr>
        <w:numPr>
          <w:ilvl w:val="0"/>
          <w:numId w:val="30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контролировать и корректировать своё поведение по отношению к сверстникам в ходе совместной деятельности. </w:t>
      </w:r>
    </w:p>
    <w:p w14:paraId="1FDCB65C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Второклассник получит возможность научиться:</w:t>
      </w:r>
    </w:p>
    <w:p w14:paraId="714CADB4" w14:textId="77777777" w:rsidR="009875D7" w:rsidRDefault="009875D7" w:rsidP="009875D7">
      <w:pPr>
        <w:numPr>
          <w:ilvl w:val="0"/>
          <w:numId w:val="31"/>
        </w:numPr>
        <w:suppressAutoHyphens w:val="0"/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планировать собственную деятельность на занятии;</w:t>
      </w:r>
    </w:p>
    <w:p w14:paraId="25B0BAC5" w14:textId="77777777" w:rsidR="009875D7" w:rsidRDefault="009875D7" w:rsidP="009875D7">
      <w:pPr>
        <w:numPr>
          <w:ilvl w:val="0"/>
          <w:numId w:val="31"/>
        </w:numPr>
        <w:suppressAutoHyphens w:val="0"/>
        <w:spacing w:after="0" w:line="240" w:lineRule="auto"/>
        <w:ind w:left="360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высказывать своё предположение (версию) на основе работы с иллюстрацией книг, энциклопедий;</w:t>
      </w:r>
    </w:p>
    <w:p w14:paraId="07F9CC18" w14:textId="77777777" w:rsidR="009875D7" w:rsidRDefault="009875D7" w:rsidP="009875D7">
      <w:pPr>
        <w:numPr>
          <w:ilvl w:val="0"/>
          <w:numId w:val="31"/>
        </w:numPr>
        <w:suppressAutoHyphens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работать по предложенному учителем плану.</w:t>
      </w:r>
    </w:p>
    <w:p w14:paraId="151774DC" w14:textId="77777777" w:rsidR="009875D7" w:rsidRDefault="009875D7" w:rsidP="009875D7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14:paraId="3FEAE1FB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Познавательные УУД</w:t>
      </w:r>
    </w:p>
    <w:p w14:paraId="30EC2DA8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Второклассник научится: </w:t>
      </w:r>
    </w:p>
    <w:p w14:paraId="6FA046D7" w14:textId="77777777" w:rsidR="009875D7" w:rsidRDefault="009875D7" w:rsidP="009875D7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находить и выделять при помощи взрослых информацию, необходимую для выполнения заданий, из разных источников; </w:t>
      </w:r>
    </w:p>
    <w:p w14:paraId="72CAAAE0" w14:textId="77777777" w:rsidR="009875D7" w:rsidRDefault="009875D7" w:rsidP="009875D7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содержание текста, интерпретировать смысл, фиксировать полученную информацию в виде записей, рисунков, фотографий, таблиц; </w:t>
      </w:r>
    </w:p>
    <w:p w14:paraId="640A4E7B" w14:textId="77777777" w:rsidR="009875D7" w:rsidRDefault="009875D7" w:rsidP="009875D7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сравнивать объекты по заданным критериям (по эталону, на ощупь, по внешнему виду); </w:t>
      </w:r>
    </w:p>
    <w:p w14:paraId="7A71AF4E" w14:textId="77777777" w:rsidR="009875D7" w:rsidRDefault="009875D7" w:rsidP="009875D7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причинно-следственные связи между явлениями; </w:t>
      </w:r>
    </w:p>
    <w:p w14:paraId="765F2F61" w14:textId="77777777" w:rsidR="009875D7" w:rsidRDefault="009875D7" w:rsidP="009875D7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рассуждение (или доказательство своей точки зрения) по теме урока в соответствии с возрастными нормами; </w:t>
      </w:r>
    </w:p>
    <w:p w14:paraId="3CA999BE" w14:textId="77777777" w:rsidR="009875D7" w:rsidRDefault="009875D7" w:rsidP="009875D7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 </w:t>
      </w:r>
    </w:p>
    <w:p w14:paraId="517BF174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Второклассник получит возможность для формирования:</w:t>
      </w:r>
    </w:p>
    <w:p w14:paraId="1AEACA68" w14:textId="77777777" w:rsidR="009875D7" w:rsidRDefault="009875D7" w:rsidP="009875D7">
      <w:pPr>
        <w:numPr>
          <w:ilvl w:val="0"/>
          <w:numId w:val="33"/>
        </w:numPr>
        <w:suppressAutoHyphens w:val="0"/>
        <w:spacing w:after="0" w:line="240" w:lineRule="auto"/>
        <w:ind w:left="360" w:right="400"/>
        <w:rPr>
          <w:rFonts w:ascii="Times New Roman" w:eastAsia="Batang" w:hAnsi="Times New Roman" w:cs="Times New Roman"/>
          <w:i/>
          <w:color w:val="000000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color w:val="170E02"/>
          <w:sz w:val="24"/>
          <w:szCs w:val="24"/>
          <w:lang w:eastAsia="ko-KR"/>
        </w:rPr>
        <w:t>умения ориентироваться в своей системе знаний: </w:t>
      </w:r>
      <w:r>
        <w:rPr>
          <w:rFonts w:ascii="Times New Roman" w:eastAsia="Batang" w:hAnsi="Times New Roman" w:cs="Times New Roman"/>
          <w:i/>
          <w:iCs/>
          <w:color w:val="170E02"/>
          <w:sz w:val="24"/>
          <w:szCs w:val="24"/>
          <w:lang w:eastAsia="ko-KR"/>
        </w:rPr>
        <w:t>понимать</w:t>
      </w:r>
      <w:r>
        <w:rPr>
          <w:rFonts w:ascii="Times New Roman" w:eastAsia="Batang" w:hAnsi="Times New Roman" w:cs="Times New Roman"/>
          <w:i/>
          <w:color w:val="170E02"/>
          <w:sz w:val="24"/>
          <w:szCs w:val="24"/>
          <w:lang w:eastAsia="ko-KR"/>
        </w:rPr>
        <w:t>, что нужна дополнительная информация (знания) для решения учебной задачи в один шаг.</w:t>
      </w:r>
    </w:p>
    <w:p w14:paraId="3C63B466" w14:textId="77777777" w:rsidR="009875D7" w:rsidRDefault="009875D7" w:rsidP="009875D7">
      <w:pPr>
        <w:numPr>
          <w:ilvl w:val="0"/>
          <w:numId w:val="33"/>
        </w:numPr>
        <w:suppressAutoHyphens w:val="0"/>
        <w:spacing w:after="0" w:line="240" w:lineRule="auto"/>
        <w:ind w:left="360" w:right="400"/>
        <w:rPr>
          <w:rFonts w:ascii="Times New Roman" w:eastAsia="Batang" w:hAnsi="Times New Roman" w:cs="Times New Roman"/>
          <w:i/>
          <w:color w:val="000000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color w:val="170E02"/>
          <w:sz w:val="24"/>
          <w:szCs w:val="24"/>
          <w:lang w:eastAsia="ko-KR"/>
        </w:rPr>
        <w:t>умения добывать новые знания: извлекать информацию, представленную в разных формах (текст, таблица, схема, иллюстрация).</w:t>
      </w:r>
    </w:p>
    <w:p w14:paraId="580C84DF" w14:textId="77777777" w:rsidR="009875D7" w:rsidRDefault="009875D7" w:rsidP="009875D7">
      <w:pPr>
        <w:numPr>
          <w:ilvl w:val="0"/>
          <w:numId w:val="33"/>
        </w:numPr>
        <w:suppressAutoHyphens w:val="0"/>
        <w:spacing w:after="0" w:line="240" w:lineRule="auto"/>
        <w:ind w:left="360" w:right="400"/>
        <w:rPr>
          <w:rFonts w:ascii="Times New Roman" w:eastAsia="Batang" w:hAnsi="Times New Roman" w:cs="Times New Roman"/>
          <w:i/>
          <w:color w:val="000000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color w:val="170E02"/>
          <w:sz w:val="24"/>
          <w:szCs w:val="24"/>
          <w:lang w:eastAsia="ko-KR"/>
        </w:rPr>
        <w:t>умения перерабатывать полученную информацию: </w:t>
      </w:r>
      <w:r>
        <w:rPr>
          <w:rFonts w:ascii="Times New Roman" w:eastAsia="Batang" w:hAnsi="Times New Roman" w:cs="Times New Roman"/>
          <w:i/>
          <w:iCs/>
          <w:color w:val="170E02"/>
          <w:sz w:val="24"/>
          <w:szCs w:val="24"/>
          <w:lang w:eastAsia="ko-KR"/>
        </w:rPr>
        <w:t>наблюдать и делать самостоятельные выводы</w:t>
      </w:r>
      <w:r>
        <w:rPr>
          <w:rFonts w:ascii="Times New Roman" w:eastAsia="Batang" w:hAnsi="Times New Roman" w:cs="Times New Roman"/>
          <w:i/>
          <w:color w:val="170E02"/>
          <w:sz w:val="24"/>
          <w:szCs w:val="24"/>
          <w:lang w:eastAsia="ko-KR"/>
        </w:rPr>
        <w:t>.</w:t>
      </w:r>
    </w:p>
    <w:p w14:paraId="7352345A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3AF5CA1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14:paraId="698150BF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Второклассник научится: </w:t>
      </w:r>
    </w:p>
    <w:p w14:paraId="21039B6F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высказывать мотивированное суждение по теме занятия (на основе своего опыта и в соответствии с возрастными нормами); </w:t>
      </w:r>
    </w:p>
    <w:p w14:paraId="226EC851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поддерживать в ходе выполнения задания доброжелательное общение друг с другом; </w:t>
      </w:r>
    </w:p>
    <w:p w14:paraId="0F07A0D9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признавать свои ошибки, озвучивать их, соглашаться, если на ошибки указывают другие; </w:t>
      </w:r>
    </w:p>
    <w:p w14:paraId="32B25B02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принимать задачу совместной работы (парной, групповой), распределять роли при выполнении заданий; </w:t>
      </w:r>
    </w:p>
    <w:p w14:paraId="7F5A1BB6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монологическое высказывание, владеть диалогической формой речи (с учётом возрастных особенностей, норм); </w:t>
      </w:r>
    </w:p>
    <w:p w14:paraId="3EE619F7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готовить небольшие сообщения, проектные задания с помощью взрослых; </w:t>
      </w:r>
    </w:p>
    <w:p w14:paraId="1C7EF485" w14:textId="77777777" w:rsidR="009875D7" w:rsidRDefault="009875D7" w:rsidP="009875D7">
      <w:pPr>
        <w:numPr>
          <w:ilvl w:val="0"/>
          <w:numId w:val="34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составлять небольшие рассказы на заданную тему. </w:t>
      </w:r>
    </w:p>
    <w:p w14:paraId="4D775959" w14:textId="77777777" w:rsidR="009875D7" w:rsidRDefault="009875D7" w:rsidP="009875D7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Второклассник получит возможность научиться:</w:t>
      </w:r>
    </w:p>
    <w:p w14:paraId="76AB8CA9" w14:textId="77777777" w:rsidR="009875D7" w:rsidRDefault="009875D7" w:rsidP="009875D7">
      <w:pPr>
        <w:numPr>
          <w:ilvl w:val="0"/>
          <w:numId w:val="35"/>
        </w:num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организовывать взаимопроверку выполненной работы;</w:t>
      </w:r>
    </w:p>
    <w:p w14:paraId="2E402DBA" w14:textId="77777777" w:rsidR="009875D7" w:rsidRDefault="009875D7" w:rsidP="009875D7">
      <w:pPr>
        <w:numPr>
          <w:ilvl w:val="0"/>
          <w:numId w:val="35"/>
        </w:num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высказывать свое мнение при обсуждении задания.</w:t>
      </w:r>
    </w:p>
    <w:p w14:paraId="6F26F5A2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4AA497A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аты освоения курса</w:t>
      </w:r>
    </w:p>
    <w:p w14:paraId="53D1B073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Второклассник научится: </w:t>
      </w:r>
    </w:p>
    <w:p w14:paraId="2E6B1188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различать государственные символы России — флаг, герб, гимн; </w:t>
      </w:r>
    </w:p>
    <w:p w14:paraId="5C8C5B82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приводить примеры народов России; </w:t>
      </w:r>
    </w:p>
    <w:p w14:paraId="0F9F608C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оценивать отношение людей к окружающему миру; </w:t>
      </w:r>
    </w:p>
    <w:p w14:paraId="704797EC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определять профессии людей по фотографиям и описаниям, находить взаимосвязи между трудом людей различных профессий; </w:t>
      </w:r>
    </w:p>
    <w:p w14:paraId="059C3A5D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правильно строить режим дня, соблюдать правила личной гигиены; </w:t>
      </w:r>
    </w:p>
    <w:p w14:paraId="5577BE8D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соблюдать правила безопасного поведения на улице и в быту, на воде и в лесу; </w:t>
      </w:r>
    </w:p>
    <w:p w14:paraId="6DD60CF9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оценивать характер взаимоотношений людей в семье, в школе, в кругу сверстников; </w:t>
      </w:r>
    </w:p>
    <w:p w14:paraId="47BC9FEC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приводить примеры семейных традиций; </w:t>
      </w:r>
    </w:p>
    <w:p w14:paraId="2A4FF721" w14:textId="77777777" w:rsidR="009875D7" w:rsidRDefault="009875D7" w:rsidP="009875D7">
      <w:pPr>
        <w:numPr>
          <w:ilvl w:val="0"/>
          <w:numId w:val="36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соблюдать правила вежливости при общении со взрослыми и сверстниками, правила культурного поведения в школе и других общественных местах; </w:t>
      </w:r>
    </w:p>
    <w:p w14:paraId="58C87106" w14:textId="77777777" w:rsidR="009875D7" w:rsidRDefault="009875D7" w:rsidP="009875D7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Второклассник      получит возможность научиться:</w:t>
      </w:r>
    </w:p>
    <w:p w14:paraId="1CA4CA53" w14:textId="77777777" w:rsidR="009875D7" w:rsidRDefault="009875D7" w:rsidP="009875D7">
      <w:pPr>
        <w:numPr>
          <w:ilvl w:val="0"/>
          <w:numId w:val="37"/>
        </w:numPr>
        <w:spacing w:after="0" w:line="240" w:lineRule="auto"/>
        <w:ind w:left="36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извлекать из различных источников сведения о гербе своего региона;</w:t>
      </w:r>
    </w:p>
    <w:p w14:paraId="78F28F24" w14:textId="77777777" w:rsidR="009875D7" w:rsidRDefault="009875D7" w:rsidP="009875D7">
      <w:pPr>
        <w:numPr>
          <w:ilvl w:val="0"/>
          <w:numId w:val="37"/>
        </w:numPr>
        <w:spacing w:after="0" w:line="240" w:lineRule="auto"/>
        <w:ind w:left="36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извлекать из различных источников сведения о родном городе</w:t>
      </w:r>
    </w:p>
    <w:p w14:paraId="0C6A52BD" w14:textId="77777777" w:rsidR="009875D7" w:rsidRDefault="009875D7" w:rsidP="009875D7">
      <w:pPr>
        <w:numPr>
          <w:ilvl w:val="0"/>
          <w:numId w:val="37"/>
        </w:numPr>
        <w:suppressAutoHyphens w:val="0"/>
        <w:spacing w:after="0" w:line="240" w:lineRule="auto"/>
        <w:ind w:left="360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находить информацию в учебнике и дополнительной литературе и использовать её для сообщения</w:t>
      </w:r>
    </w:p>
    <w:p w14:paraId="65F4DD79" w14:textId="77777777" w:rsidR="009875D7" w:rsidRDefault="009875D7" w:rsidP="009875D7">
      <w:pPr>
        <w:spacing w:after="0"/>
        <w:ind w:left="-360" w:firstLine="60"/>
        <w:rPr>
          <w:rFonts w:ascii="Times New Roman" w:eastAsia="Batang" w:hAnsi="Times New Roman" w:cs="Times New Roman"/>
          <w:bCs/>
          <w:iCs/>
          <w:caps/>
          <w:color w:val="170E02"/>
          <w:sz w:val="24"/>
          <w:szCs w:val="24"/>
          <w:lang w:eastAsia="ko-KR"/>
        </w:rPr>
      </w:pPr>
    </w:p>
    <w:p w14:paraId="7DE1495D" w14:textId="77777777" w:rsidR="009875D7" w:rsidRDefault="009875D7" w:rsidP="009875D7">
      <w:pPr>
        <w:spacing w:after="0"/>
        <w:jc w:val="center"/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  <w:lastRenderedPageBreak/>
        <w:t>3 класс</w:t>
      </w:r>
    </w:p>
    <w:p w14:paraId="46C86FE4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ЛИЧНОСТНЫЕ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результаты освоения курса</w:t>
      </w:r>
    </w:p>
    <w:p w14:paraId="12796874" w14:textId="77777777" w:rsidR="009875D7" w:rsidRDefault="009875D7" w:rsidP="009875D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У третьеклассника будет сформировано: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6A8EFD3" w14:textId="77777777" w:rsidR="009875D7" w:rsidRDefault="009875D7" w:rsidP="009875D7">
      <w:pPr>
        <w:numPr>
          <w:ilvl w:val="0"/>
          <w:numId w:val="3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проявление чувства гордости за свою Родину, в том числе через знакомство с историко-культурным наследием городов Золотого кольца России; </w:t>
      </w:r>
    </w:p>
    <w:p w14:paraId="2A0548A5" w14:textId="77777777" w:rsidR="009875D7" w:rsidRDefault="009875D7" w:rsidP="009875D7">
      <w:pPr>
        <w:numPr>
          <w:ilvl w:val="0"/>
          <w:numId w:val="3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 </w:t>
      </w:r>
    </w:p>
    <w:p w14:paraId="27C0B75D" w14:textId="77777777" w:rsidR="009875D7" w:rsidRDefault="009875D7" w:rsidP="009875D7">
      <w:pPr>
        <w:numPr>
          <w:ilvl w:val="0"/>
          <w:numId w:val="3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 </w:t>
      </w:r>
    </w:p>
    <w:p w14:paraId="274720F6" w14:textId="77777777" w:rsidR="009875D7" w:rsidRDefault="009875D7" w:rsidP="009875D7">
      <w:pPr>
        <w:numPr>
          <w:ilvl w:val="0"/>
          <w:numId w:val="3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 </w:t>
      </w:r>
    </w:p>
    <w:p w14:paraId="6EC83D5A" w14:textId="77777777" w:rsidR="009875D7" w:rsidRDefault="009875D7" w:rsidP="009875D7">
      <w:pPr>
        <w:numPr>
          <w:ilvl w:val="0"/>
          <w:numId w:val="3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осознание личностного смысла учения как условия успешного взаимодействия в природной среде и социуме; </w:t>
      </w:r>
    </w:p>
    <w:p w14:paraId="12E6AA8C" w14:textId="77777777" w:rsidR="009875D7" w:rsidRDefault="009875D7" w:rsidP="009875D7">
      <w:pPr>
        <w:numPr>
          <w:ilvl w:val="0"/>
          <w:numId w:val="3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способность к сотрудничеству со 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</w:t>
      </w:r>
    </w:p>
    <w:p w14:paraId="36297249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Третьеклассник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формирования:</w:t>
      </w:r>
    </w:p>
    <w:p w14:paraId="6F12218D" w14:textId="77777777" w:rsidR="009875D7" w:rsidRDefault="009875D7" w:rsidP="009875D7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>
        <w:rPr>
          <w:rFonts w:ascii="Times New Roman" w:hAnsi="Times New Roman" w:cs="Times New Roman"/>
          <w:i/>
          <w:iCs/>
          <w:sz w:val="24"/>
          <w:szCs w:val="24"/>
        </w:rPr>
        <w:t>идентичности в поступках и деятельности;</w:t>
      </w:r>
    </w:p>
    <w:p w14:paraId="259DFF8E" w14:textId="77777777" w:rsidR="009875D7" w:rsidRDefault="009875D7" w:rsidP="009875D7">
      <w:pPr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3961C2A1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14:paraId="76745E5F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 результаты изучения курса</w:t>
      </w:r>
    </w:p>
    <w:p w14:paraId="69555214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93AB4F1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14:paraId="2C3C35B4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Третьеклассник научится: </w:t>
      </w:r>
    </w:p>
    <w:p w14:paraId="1CE4FE0E" w14:textId="77777777" w:rsidR="009875D7" w:rsidRDefault="009875D7" w:rsidP="009875D7">
      <w:pPr>
        <w:numPr>
          <w:ilvl w:val="0"/>
          <w:numId w:val="40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сохранять учебную задачу урока (самостоятельно воспроизводить её в ходе выполнения работы на различных этапах урока); </w:t>
      </w:r>
    </w:p>
    <w:p w14:paraId="17F31363" w14:textId="77777777" w:rsidR="009875D7" w:rsidRDefault="009875D7" w:rsidP="009875D7">
      <w:pPr>
        <w:numPr>
          <w:ilvl w:val="0"/>
          <w:numId w:val="40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своё высказывание (выстраивать последовательность предложений для раскрытия темы, приводить примеры); </w:t>
      </w:r>
    </w:p>
    <w:p w14:paraId="633B8E8F" w14:textId="77777777" w:rsidR="009875D7" w:rsidRDefault="009875D7" w:rsidP="009875D7">
      <w:pPr>
        <w:numPr>
          <w:ilvl w:val="0"/>
          <w:numId w:val="40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свои действия в течение урока; </w:t>
      </w:r>
    </w:p>
    <w:p w14:paraId="7ED8FCBB" w14:textId="77777777" w:rsidR="009875D7" w:rsidRDefault="009875D7" w:rsidP="009875D7">
      <w:pPr>
        <w:numPr>
          <w:ilvl w:val="0"/>
          <w:numId w:val="40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контролировать и корректировать своё поведение с учётом установленных правил; </w:t>
      </w:r>
    </w:p>
    <w:p w14:paraId="65648AA4" w14:textId="77777777" w:rsidR="009875D7" w:rsidRDefault="009875D7" w:rsidP="009875D7">
      <w:pPr>
        <w:numPr>
          <w:ilvl w:val="0"/>
          <w:numId w:val="40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сотрудничестве с учителем ставить новые учебные задачи. </w:t>
      </w:r>
    </w:p>
    <w:p w14:paraId="5D27A765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Третьеклассник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554DA428" w14:textId="77777777" w:rsidR="009875D7" w:rsidRDefault="009875D7" w:rsidP="009875D7">
      <w:pPr>
        <w:numPr>
          <w:ilvl w:val="0"/>
          <w:numId w:val="4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вырабатывать в диалоге с учителем критерии оценки и определять степень успешности своей работы и работы других в соответствии с этими критериями.</w:t>
      </w:r>
    </w:p>
    <w:p w14:paraId="1E9F83E6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93E193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14:paraId="0C41A823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Третьеклассник научится: </w:t>
      </w:r>
    </w:p>
    <w:p w14:paraId="4DDBF120" w14:textId="77777777" w:rsidR="009875D7" w:rsidRDefault="009875D7" w:rsidP="009875D7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выделять существенную информацию из литературы разных типов (справочной и научно-познавательной); </w:t>
      </w:r>
    </w:p>
    <w:p w14:paraId="09BE2B20" w14:textId="77777777" w:rsidR="009875D7" w:rsidRDefault="009875D7" w:rsidP="009875D7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содержание текста, интерпретировать смысл, фиксировать полученную информацию в виде схем, рисунков, фотографий, таблиц; </w:t>
      </w:r>
    </w:p>
    <w:p w14:paraId="5F891D93" w14:textId="77777777" w:rsidR="009875D7" w:rsidRDefault="009875D7" w:rsidP="009875D7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сравнивать объекты по различным признакам; </w:t>
      </w:r>
    </w:p>
    <w:p w14:paraId="2A407E06" w14:textId="77777777" w:rsidR="009875D7" w:rsidRDefault="009875D7" w:rsidP="009875D7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причинно-следственные связи между явлениями, объектами; </w:t>
      </w:r>
    </w:p>
    <w:p w14:paraId="072F7C0F" w14:textId="77777777" w:rsidR="009875D7" w:rsidRDefault="009875D7" w:rsidP="009875D7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рассуждение (или доказательство своей точки зрения) по теме урока в соответствии с возрастными нормами; </w:t>
      </w:r>
    </w:p>
    <w:p w14:paraId="43B6F0B0" w14:textId="77777777" w:rsidR="009875D7" w:rsidRDefault="009875D7" w:rsidP="009875D7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проявлять индивидуальные творческие способности при выполнении рисунков, условных знаков, подготовке сообщений, иллюстрировании рассказов; </w:t>
      </w:r>
    </w:p>
    <w:p w14:paraId="5C3C7457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lastRenderedPageBreak/>
        <w:t>Третьеклассник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164816BC" w14:textId="77777777" w:rsidR="009875D7" w:rsidRDefault="009875D7" w:rsidP="009875D7">
      <w:pPr>
        <w:numPr>
          <w:ilvl w:val="0"/>
          <w:numId w:val="4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пользоваться словарями, справочниками;</w:t>
      </w:r>
    </w:p>
    <w:p w14:paraId="669CD7B4" w14:textId="77777777" w:rsidR="009875D7" w:rsidRDefault="009875D7" w:rsidP="009875D7">
      <w:pPr>
        <w:numPr>
          <w:ilvl w:val="0"/>
          <w:numId w:val="4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осуществлять анализ и синтез;</w:t>
      </w:r>
    </w:p>
    <w:p w14:paraId="2A0BF114" w14:textId="77777777" w:rsidR="009875D7" w:rsidRDefault="009875D7" w:rsidP="009875D7">
      <w:pPr>
        <w:numPr>
          <w:ilvl w:val="0"/>
          <w:numId w:val="4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устанавливать причинно-следственные связи;</w:t>
      </w:r>
    </w:p>
    <w:p w14:paraId="272C5A31" w14:textId="77777777" w:rsidR="009875D7" w:rsidRDefault="009875D7" w:rsidP="009875D7">
      <w:pPr>
        <w:numPr>
          <w:ilvl w:val="0"/>
          <w:numId w:val="4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строить рассуждения.</w:t>
      </w:r>
    </w:p>
    <w:p w14:paraId="6B8CE00A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167BE276" w14:textId="77777777" w:rsidR="009875D7" w:rsidRDefault="009875D7" w:rsidP="009875D7">
      <w:pPr>
        <w:spacing w:after="0"/>
        <w:contextualSpacing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14:paraId="29AB820A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Третьеклассник научится: </w:t>
      </w:r>
    </w:p>
    <w:p w14:paraId="33A883D0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включаться в диалог и коллективное обсуждение с учителем и сверстниками, проблем и вопросов; </w:t>
      </w:r>
    </w:p>
    <w:p w14:paraId="62D595A8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проявлять стремление ладить с собеседниками, ориентироваться на позицию партнёра в общении; </w:t>
      </w:r>
    </w:p>
    <w:p w14:paraId="36DB38BB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признавать свои ошибки, озвучивать их; </w:t>
      </w:r>
    </w:p>
    <w:p w14:paraId="131C2A97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принимать задачу совместной работы, распределять роли при выполнении заданий; </w:t>
      </w:r>
    </w:p>
    <w:p w14:paraId="3A9A8F5D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монологическое высказывание, владеть диалогической формой речи (с учётом возрастных особенностей, норм); </w:t>
      </w:r>
    </w:p>
    <w:p w14:paraId="567AB894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готовить сообщения, фоторассказы, проекты с помощью взрослых; </w:t>
      </w:r>
    </w:p>
    <w:p w14:paraId="3D07DEC8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составлять рассказ на заданную тему; </w:t>
      </w:r>
    </w:p>
    <w:p w14:paraId="71FA7066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14:paraId="2FB6FFC7" w14:textId="77777777" w:rsidR="009875D7" w:rsidRDefault="009875D7" w:rsidP="009875D7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продуктивно разрешать конфликты на основе учёта интересов всех его участников</w:t>
      </w:r>
    </w:p>
    <w:p w14:paraId="1A7F3F8D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Третьеклассник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1EB5B7ED" w14:textId="77777777" w:rsidR="009875D7" w:rsidRDefault="009875D7" w:rsidP="009875D7">
      <w:pPr>
        <w:numPr>
          <w:ilvl w:val="0"/>
          <w:numId w:val="44"/>
        </w:numPr>
        <w:suppressAutoHyphens w:val="0"/>
        <w:spacing w:after="0" w:line="240" w:lineRule="auto"/>
        <w:ind w:left="360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14:paraId="3C5DBF50" w14:textId="77777777" w:rsidR="009875D7" w:rsidRDefault="009875D7" w:rsidP="009875D7">
      <w:pPr>
        <w:numPr>
          <w:ilvl w:val="0"/>
          <w:numId w:val="44"/>
        </w:numPr>
        <w:suppressAutoHyphens w:val="0"/>
        <w:spacing w:after="0" w:line="240" w:lineRule="auto"/>
        <w:ind w:left="360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договариваться и приходить к общему решению в совместной деятельности</w:t>
      </w:r>
    </w:p>
    <w:p w14:paraId="73812D16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DAB9AB4" w14:textId="77777777" w:rsidR="009875D7" w:rsidRDefault="009875D7" w:rsidP="009875D7">
      <w:pPr>
        <w:shd w:val="clear" w:color="auto" w:fill="FFFFFF"/>
        <w:spacing w:after="0"/>
        <w:jc w:val="center"/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  <w:t>4 класс</w:t>
      </w:r>
    </w:p>
    <w:p w14:paraId="7B5AD303" w14:textId="77777777" w:rsidR="009875D7" w:rsidRDefault="009875D7" w:rsidP="009875D7">
      <w:pPr>
        <w:spacing w:after="0"/>
        <w:ind w:left="720"/>
        <w:contextualSpacing/>
        <w:rPr>
          <w:rFonts w:ascii="Times New Roman" w:eastAsia="Batang" w:hAnsi="Times New Roman" w:cs="Times New Roman"/>
          <w:b/>
          <w:bCs/>
          <w:iCs/>
          <w:caps/>
          <w:color w:val="170E02"/>
          <w:sz w:val="24"/>
          <w:szCs w:val="24"/>
          <w:lang w:eastAsia="ko-KR"/>
        </w:rPr>
      </w:pPr>
    </w:p>
    <w:p w14:paraId="665E224F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освоения курса </w:t>
      </w:r>
    </w:p>
    <w:p w14:paraId="4457133B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У выпускника будут сформированы: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B8992CD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 </w:t>
      </w:r>
    </w:p>
    <w:p w14:paraId="47D1B08B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 </w:t>
      </w:r>
    </w:p>
    <w:p w14:paraId="526E97D1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 </w:t>
      </w:r>
    </w:p>
    <w:p w14:paraId="77C3062A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понимание себя наследником ценностей многонационального российского общества и всего человечества, в том числе на основе формирования понятий «Всемирное природное наследие» и «Всемирное культурное наследие»; </w:t>
      </w:r>
    </w:p>
    <w:p w14:paraId="0FD05FEA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 </w:t>
      </w:r>
    </w:p>
    <w:p w14:paraId="47FC41CA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будущего;</w:t>
      </w:r>
    </w:p>
    <w:p w14:paraId="3374BB8C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самостоятельность и личностная ответственность за свои поступки, сохранность объектов природы, будущее России; </w:t>
      </w:r>
    </w:p>
    <w:p w14:paraId="204BC98C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истории; </w:t>
      </w:r>
    </w:p>
    <w:p w14:paraId="167FB19D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этические чувства, доброжелательность и эмоционально- 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 </w:t>
      </w:r>
    </w:p>
    <w:p w14:paraId="3BCD9EE4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навыки сотрудничества со взрослыми и сверстниками в разных социальных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деятельности; </w:t>
      </w:r>
    </w:p>
    <w:p w14:paraId="5A5555E9" w14:textId="77777777" w:rsidR="009875D7" w:rsidRDefault="009875D7" w:rsidP="009875D7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установка на безопасный, здоровый образ жизни на основе знаний о природном разнообразии России и зависимости труда и быта людей от природных условий;</w:t>
      </w:r>
    </w:p>
    <w:p w14:paraId="16CDB79E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14:paraId="6D09F86B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познавательных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14:paraId="328C20C6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выраженной устойчивой </w:t>
      </w:r>
      <w:proofErr w:type="spellStart"/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softHyphen/>
        <w:t>познавательной</w:t>
      </w:r>
      <w:proofErr w:type="spellEnd"/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моти</w:t>
      </w:r>
      <w:r>
        <w:rPr>
          <w:rFonts w:ascii="Times New Roman" w:hAnsi="Times New Roman" w:cs="Times New Roman"/>
          <w:i/>
          <w:iCs/>
          <w:sz w:val="24"/>
          <w:szCs w:val="24"/>
        </w:rPr>
        <w:t>вации учения;</w:t>
      </w:r>
    </w:p>
    <w:p w14:paraId="44D2282B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14:paraId="4D5BC419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>
        <w:rPr>
          <w:rFonts w:ascii="Times New Roman" w:hAnsi="Times New Roman" w:cs="Times New Roman"/>
          <w:i/>
          <w:iCs/>
          <w:sz w:val="24"/>
          <w:szCs w:val="24"/>
        </w:rPr>
        <w:t>идентичности в поступках и деятельности;</w:t>
      </w:r>
    </w:p>
    <w:p w14:paraId="547EE20D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22B2E6F0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14:paraId="44525356" w14:textId="77777777" w:rsidR="009875D7" w:rsidRDefault="009875D7" w:rsidP="009875D7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14:paraId="2553F564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0F9CD6E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МЕТАПРЕДМЕТНЫЕ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аты освоения курса</w:t>
      </w:r>
    </w:p>
    <w:p w14:paraId="2A4AAF1B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E2C76DA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Регулятивные УУД </w:t>
      </w:r>
    </w:p>
    <w:p w14:paraId="5AD84D14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14:paraId="3711E7D6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самостоятельно формулировать учебную задачу; </w:t>
      </w:r>
    </w:p>
    <w:p w14:paraId="44F7C1FA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сохранять учебную задачу в течение всего занятия; </w:t>
      </w:r>
    </w:p>
    <w:p w14:paraId="6FD9675D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ставить цели изучения темы, толковать их в соответствии с изучаемым материалом занятия; </w:t>
      </w:r>
    </w:p>
    <w:p w14:paraId="025F48EF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выделять из темы занятия известные знания и умения, определять круг неизвестного по изучаемой теме; </w:t>
      </w:r>
    </w:p>
    <w:p w14:paraId="1C7DACE7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своё высказывание (выстраивать последовательность предложений для раскрытия темы, приводить примеры, делать обобщение); </w:t>
      </w:r>
    </w:p>
    <w:p w14:paraId="1C5ED69D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свои действия; </w:t>
      </w:r>
    </w:p>
    <w:p w14:paraId="7D5C1475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фиксировать по ходу занятия и в конце его удовлетворённость/неудовлетворённость своей работой, объективно относиться к своим успехам и неуспехам; </w:t>
      </w:r>
    </w:p>
    <w:p w14:paraId="5089BB06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</w:p>
    <w:p w14:paraId="4ED8AC05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осуществлять итоговый и пошаговый контроль по результату; </w:t>
      </w:r>
    </w:p>
    <w:p w14:paraId="694C29A9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контролировать и корректировать свои действия в учебном сотрудничестве; </w:t>
      </w:r>
    </w:p>
    <w:p w14:paraId="29E71D2D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сотрудничестве с учителем ставить новые учебные задачи; </w:t>
      </w:r>
    </w:p>
    <w:p w14:paraId="22570697" w14:textId="77777777" w:rsidR="009875D7" w:rsidRDefault="009875D7" w:rsidP="009875D7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использовать внешнюю и внутреннюю речь для целеполагания, планирования и регуляции своей деятельности</w:t>
      </w:r>
    </w:p>
    <w:p w14:paraId="7FA48E04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Выпускник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66E93460" w14:textId="77777777" w:rsidR="009875D7" w:rsidRDefault="009875D7" w:rsidP="009875D7">
      <w:pPr>
        <w:numPr>
          <w:ilvl w:val="0"/>
          <w:numId w:val="48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14:paraId="1B8B29B5" w14:textId="77777777" w:rsidR="009875D7" w:rsidRDefault="009875D7" w:rsidP="009875D7">
      <w:pPr>
        <w:numPr>
          <w:ilvl w:val="0"/>
          <w:numId w:val="48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вырабатывать в диалоге с учителем критерии оценки и определять степень успешности своей работы и работы других в соответствии с этими критериями.</w:t>
      </w:r>
    </w:p>
    <w:p w14:paraId="44CBCEA2" w14:textId="77777777" w:rsidR="009875D7" w:rsidRDefault="009875D7" w:rsidP="009875D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9C2FA70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14:paraId="280E6F82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14:paraId="4CD89961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из различных источников (библиотека, Интернет) для выполнения учебных заданий; </w:t>
      </w:r>
    </w:p>
    <w:p w14:paraId="2C80FF32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выделять существенную информацию из текстов и литературы разных типов и видов (художественных и познавательных); </w:t>
      </w:r>
    </w:p>
    <w:p w14:paraId="6BCAFCA6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понимать содержание текста, интерпретировать смысл, фиксировать прочитанную информацию в виде таблиц, схем, рисунков, моделей; </w:t>
      </w:r>
    </w:p>
    <w:p w14:paraId="654B6430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осуществлять сравнение и классификацию по заданным критериям; </w:t>
      </w:r>
    </w:p>
    <w:p w14:paraId="184F7742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причинно-следственные связи; </w:t>
      </w:r>
    </w:p>
    <w:p w14:paraId="3B9ECF15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рассуждения об объекте, его строении, свойствах и связях; </w:t>
      </w:r>
    </w:p>
    <w:p w14:paraId="567B23A2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доказательство своей точки зрения по теме урока в соответствии с возрастными нормами; </w:t>
      </w:r>
    </w:p>
    <w:p w14:paraId="4D12D0DF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проявлять творческие способности при выполнении рисунков, схем, составлении рассказов, оформлении итогов творческих работ; </w:t>
      </w:r>
    </w:p>
    <w:p w14:paraId="65E3DEBD" w14:textId="77777777" w:rsidR="009875D7" w:rsidRDefault="009875D7" w:rsidP="009875D7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ориентироваться на разнообразие способов решения познавательных и практических задач, владеть общими приёмами решения учебных задач;</w:t>
      </w:r>
    </w:p>
    <w:p w14:paraId="71E4EFCB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Выпускник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76D0379A" w14:textId="77777777" w:rsidR="009875D7" w:rsidRDefault="009875D7" w:rsidP="009875D7">
      <w:pPr>
        <w:numPr>
          <w:ilvl w:val="0"/>
          <w:numId w:val="50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пользоваться словарями, справочниками, атласами-определителями;</w:t>
      </w:r>
    </w:p>
    <w:p w14:paraId="2CF20EB3" w14:textId="77777777" w:rsidR="009875D7" w:rsidRDefault="009875D7" w:rsidP="009875D7">
      <w:pPr>
        <w:numPr>
          <w:ilvl w:val="0"/>
          <w:numId w:val="50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осуществлять анализ и синтез;</w:t>
      </w:r>
    </w:p>
    <w:p w14:paraId="5D2AB753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4AC7E43C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14:paraId="718BC004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14:paraId="19523AB6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вопросы; </w:t>
      </w:r>
    </w:p>
    <w:p w14:paraId="02A32945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слушать партнёра по общению (деятельности), не перебивать, не обрывать на полуслове, вникать в смысл того, о чём говорит собеседник; </w:t>
      </w:r>
    </w:p>
    <w:p w14:paraId="4872E4AD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14:paraId="7ABBABEB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формулировать собственное мнение и позицию в устной и письменной форме; </w:t>
      </w:r>
    </w:p>
    <w:p w14:paraId="0CBF5CDF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аргументировать свою позицию; </w:t>
      </w:r>
    </w:p>
    <w:p w14:paraId="245A8C4A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различные позиции других людей, отличные от собственной и ориентироваться на позицию партнера в общении; </w:t>
      </w:r>
    </w:p>
    <w:p w14:paraId="40C4ABFA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признавать свои ошибки, озвучивать их; </w:t>
      </w:r>
    </w:p>
    <w:p w14:paraId="54067F65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принимать задачу совместной работы, распределять роли при выполнении заданий; </w:t>
      </w:r>
    </w:p>
    <w:p w14:paraId="18521CE9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монологическое высказывание, владеть диалогической формой речи (с учётом возрастных особенностей, норм); </w:t>
      </w:r>
    </w:p>
    <w:p w14:paraId="212BDA9B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готовить сообщения, выполнять проекты по теме; </w:t>
      </w:r>
    </w:p>
    <w:p w14:paraId="2A6E3C7C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составлять рассказ на заданную тему; </w:t>
      </w:r>
    </w:p>
    <w:p w14:paraId="62132228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осуществлять взаимный контроль и оказывать в сотрудничестве необходимую взаимопомощь; </w:t>
      </w:r>
    </w:p>
    <w:p w14:paraId="131252D1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продуктивно разрешать конфликты на основе учёта интересов и позиций всех его участников; </w:t>
      </w:r>
    </w:p>
    <w:p w14:paraId="40FFE030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строить понятные для партнёра высказывания, учитывающие, что он знает и видит, а что нет; </w:t>
      </w:r>
    </w:p>
    <w:p w14:paraId="3348571F" w14:textId="77777777" w:rsidR="009875D7" w:rsidRDefault="009875D7" w:rsidP="009875D7">
      <w:pPr>
        <w:numPr>
          <w:ilvl w:val="0"/>
          <w:numId w:val="51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использовать речь для регуляции своего действия; </w:t>
      </w:r>
    </w:p>
    <w:p w14:paraId="79431740" w14:textId="77777777" w:rsidR="009875D7" w:rsidRDefault="009875D7" w:rsidP="009875D7">
      <w:pPr>
        <w:numPr>
          <w:ilvl w:val="0"/>
          <w:numId w:val="5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адекватно использовать речевые средства для решения различных коммуникативных задач; </w:t>
      </w:r>
    </w:p>
    <w:p w14:paraId="1DDFEE09" w14:textId="77777777" w:rsidR="009875D7" w:rsidRDefault="009875D7" w:rsidP="009875D7">
      <w:pPr>
        <w:numPr>
          <w:ilvl w:val="0"/>
          <w:numId w:val="52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достаточно точно, последовательно и полно передавать информацию, необходимую партнёру. </w:t>
      </w:r>
    </w:p>
    <w:p w14:paraId="32BB8572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Выпускник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5EFB2667" w14:textId="77777777" w:rsidR="009875D7" w:rsidRDefault="009875D7" w:rsidP="009875D7">
      <w:pPr>
        <w:numPr>
          <w:ilvl w:val="0"/>
          <w:numId w:val="53"/>
        </w:numPr>
        <w:suppressAutoHyphens w:val="0"/>
        <w:spacing w:after="0" w:line="240" w:lineRule="auto"/>
        <w:ind w:left="360"/>
        <w:contextualSpacing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14:paraId="63FD1BE7" w14:textId="77777777" w:rsidR="009875D7" w:rsidRDefault="009875D7" w:rsidP="009875D7">
      <w:pPr>
        <w:numPr>
          <w:ilvl w:val="0"/>
          <w:numId w:val="53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задавать вопросы.</w:t>
      </w:r>
    </w:p>
    <w:p w14:paraId="002448A2" w14:textId="77777777" w:rsidR="009875D7" w:rsidRDefault="009875D7" w:rsidP="009875D7">
      <w:pPr>
        <w:shd w:val="clear" w:color="auto" w:fill="FFFFFF"/>
        <w:spacing w:after="0"/>
        <w:ind w:left="360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14:paraId="0B032EEB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аты освоения курса  </w:t>
      </w:r>
    </w:p>
    <w:p w14:paraId="142BAC77" w14:textId="77777777" w:rsidR="009875D7" w:rsidRDefault="009875D7" w:rsidP="009875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14:paraId="6A8410D5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особую роль России в мировой истории; рассказывать о национальных свершениях, открытиях, победах, вызывающих чувство гордости за свою страну; </w:t>
      </w:r>
    </w:p>
    <w:p w14:paraId="6786B480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называть элементы государственного устройства России, объяснять их роль в жизни страны; </w:t>
      </w:r>
    </w:p>
    <w:p w14:paraId="35C7710F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называть имя действующего Президента Российской Федерации и его полномочия как главы государства; </w:t>
      </w:r>
    </w:p>
    <w:p w14:paraId="3F492F21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ребёнка; </w:t>
      </w:r>
    </w:p>
    <w:p w14:paraId="75A1E74B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раскрывать значение государственных символов России, находить их среди государственных символов других стран;</w:t>
      </w:r>
    </w:p>
    <w:p w14:paraId="5F330E12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называть главные праздники России, объяснять их значение в жизни страны, рассказывать о традициях и праздниках народов России; </w:t>
      </w:r>
    </w:p>
    <w:p w14:paraId="44AFC30C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анализировать экологические проблемы планеты и предлагать способы их решения; </w:t>
      </w:r>
    </w:p>
    <w:p w14:paraId="25DA7C87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приводить примеры объектов Всемирного наследия и животных из международной Красной книги; </w:t>
      </w:r>
    </w:p>
    <w:p w14:paraId="49E8005D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оценивать своё поведение в природе, правильно вести себя в разных природных сообществах; </w:t>
      </w:r>
    </w:p>
    <w:p w14:paraId="6462C7E6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рассказывать об охране природы в своём крае; </w:t>
      </w:r>
    </w:p>
    <w:p w14:paraId="3C9BB3C6" w14:textId="77777777" w:rsidR="009875D7" w:rsidRDefault="009875D7" w:rsidP="009875D7">
      <w:pPr>
        <w:numPr>
          <w:ilvl w:val="0"/>
          <w:numId w:val="54"/>
        </w:numPr>
        <w:shd w:val="clear" w:color="auto" w:fill="FFFFFF"/>
        <w:suppressAutoHyphens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соотносить даты и события, определять последовательность и значение некоторых важных событий в истории России; </w:t>
      </w:r>
    </w:p>
    <w:p w14:paraId="3C4C7804" w14:textId="77777777" w:rsidR="009875D7" w:rsidRDefault="009875D7" w:rsidP="009875D7">
      <w:pPr>
        <w:numPr>
          <w:ilvl w:val="0"/>
          <w:numId w:val="5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называть и описывать некоторые выдающиеся памятники истории и культуры России; </w:t>
      </w:r>
    </w:p>
    <w:p w14:paraId="5CA4F70F" w14:textId="77777777" w:rsidR="009875D7" w:rsidRDefault="009875D7" w:rsidP="009875D7">
      <w:pPr>
        <w:numPr>
          <w:ilvl w:val="0"/>
          <w:numId w:val="5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находить в домашнем архиве исторические свидетельства; </w:t>
      </w:r>
    </w:p>
    <w:p w14:paraId="3FA6F0D6" w14:textId="77777777" w:rsidR="009875D7" w:rsidRDefault="009875D7" w:rsidP="009875D7">
      <w:pPr>
        <w:numPr>
          <w:ilvl w:val="0"/>
          <w:numId w:val="5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раскрывать связь современной России с её историей; </w:t>
      </w:r>
    </w:p>
    <w:p w14:paraId="02721B49" w14:textId="77777777" w:rsidR="009875D7" w:rsidRDefault="009875D7" w:rsidP="009875D7">
      <w:pPr>
        <w:numPr>
          <w:ilvl w:val="0"/>
          <w:numId w:val="55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14:paraId="6E8D7551" w14:textId="77777777" w:rsidR="009875D7" w:rsidRDefault="009875D7" w:rsidP="009875D7">
      <w:pPr>
        <w:spacing w:after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Выпускник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  научиться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43DA8E4D" w14:textId="77777777" w:rsidR="009875D7" w:rsidRDefault="009875D7" w:rsidP="009875D7">
      <w:pPr>
        <w:numPr>
          <w:ilvl w:val="0"/>
          <w:numId w:val="56"/>
        </w:numPr>
        <w:suppressAutoHyphens w:val="0"/>
        <w:spacing w:after="0" w:line="240" w:lineRule="auto"/>
        <w:contextualSpacing/>
        <w:outlineLvl w:val="1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использовать при проведении практических работ инструменты ИКТ (фото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noBreakHyphen/>
        <w:t xml:space="preserve"> и видеокамеру, микрофон.) для записи и обработки информации, готовить небольшие презентации по результатам наблюдений и опытов;</w:t>
      </w:r>
    </w:p>
    <w:p w14:paraId="329203B4" w14:textId="77777777" w:rsidR="009875D7" w:rsidRDefault="009875D7" w:rsidP="009875D7">
      <w:pPr>
        <w:numPr>
          <w:ilvl w:val="0"/>
          <w:numId w:val="56"/>
        </w:numPr>
        <w:suppressAutoHyphens w:val="0"/>
        <w:spacing w:after="0" w:line="240" w:lineRule="auto"/>
        <w:contextualSpacing/>
        <w:outlineLvl w:val="1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осознавать ценность природы и необходимость нести </w:t>
      </w:r>
      <w:r>
        <w:rPr>
          <w:rFonts w:ascii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поведения в школе и в быту (раздельный сбор мусора, экономия воды и электроэнергии) и природной среде;</w:t>
      </w:r>
    </w:p>
    <w:p w14:paraId="26A4E12A" w14:textId="77777777" w:rsidR="009875D7" w:rsidRDefault="009875D7" w:rsidP="009875D7">
      <w:pPr>
        <w:numPr>
          <w:ilvl w:val="0"/>
          <w:numId w:val="56"/>
        </w:numPr>
        <w:suppressAutoHyphens w:val="0"/>
        <w:spacing w:after="0" w:line="240" w:lineRule="auto"/>
        <w:contextualSpacing/>
        <w:outlineLvl w:val="1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i/>
          <w:spacing w:val="2"/>
          <w:sz w:val="24"/>
          <w:szCs w:val="24"/>
          <w:lang w:eastAsia="ru-RU"/>
        </w:rPr>
        <w:t>наблюдать и описывать проявления богатства вну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образовательной организации, социума, этноса, страны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1E5EDAC2" w14:textId="77777777" w:rsidR="009875D7" w:rsidRDefault="009875D7" w:rsidP="009875D7">
      <w:pPr>
        <w:pStyle w:val="a7"/>
        <w:shd w:val="clear" w:color="auto" w:fill="FFFFFF"/>
        <w:ind w:left="360"/>
        <w:rPr>
          <w:b/>
          <w:caps/>
          <w:color w:val="000000"/>
        </w:rPr>
      </w:pPr>
    </w:p>
    <w:p w14:paraId="37FAF76E" w14:textId="77777777" w:rsidR="009875D7" w:rsidRDefault="009875D7" w:rsidP="00987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ТЕМАТИЧЕСКОЕ ПЛАНИРОВАНИЕ</w:t>
      </w:r>
    </w:p>
    <w:p w14:paraId="31F2FE38" w14:textId="77777777" w:rsidR="009875D7" w:rsidRDefault="009875D7" w:rsidP="009875D7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1 ступень – 1 класс «Маленькие Россияне»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2 ступень – 2 класс «Моя Малая Родина»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3 ступень – 3 класс «Россия – Родина моя»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4 ступень – 4 класс «Я – гражданин России»</w:t>
      </w:r>
    </w:p>
    <w:p w14:paraId="520F7A37" w14:textId="21DF2FB6" w:rsidR="009875D7" w:rsidRDefault="009875D7" w:rsidP="009875D7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курса «</w:t>
      </w:r>
      <w:r>
        <w:rPr>
          <w:rFonts w:ascii="Times New Roman" w:hAnsi="Times New Roman" w:cs="Times New Roman"/>
          <w:sz w:val="24"/>
          <w:szCs w:val="24"/>
          <w:lang w:eastAsia="ru-RU"/>
        </w:rPr>
        <w:t>Моя родина – Орловский край</w:t>
      </w:r>
      <w:r>
        <w:rPr>
          <w:rFonts w:ascii="Times New Roman" w:hAnsi="Times New Roman" w:cs="Times New Roman"/>
          <w:sz w:val="24"/>
          <w:szCs w:val="24"/>
          <w:lang w:eastAsia="ru-RU"/>
        </w:rPr>
        <w:t>» в соответствии с учебным планом внеурочной деятельности представлено в таблице:</w:t>
      </w:r>
    </w:p>
    <w:p w14:paraId="36D081F3" w14:textId="77777777" w:rsidR="009875D7" w:rsidRDefault="009875D7" w:rsidP="009875D7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160551" w14:textId="77777777" w:rsidR="009875D7" w:rsidRDefault="009875D7" w:rsidP="009875D7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D6DD8C" w14:textId="77777777" w:rsidR="009875D7" w:rsidRDefault="009875D7" w:rsidP="009875D7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9875D7" w14:paraId="40D29B99" w14:textId="77777777" w:rsidTr="007C62DB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E3E11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Года обучения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FF5E7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14:paraId="67A99620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14973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BBC56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  <w:p w14:paraId="6F94F6F2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 учебный год</w:t>
            </w:r>
          </w:p>
        </w:tc>
      </w:tr>
      <w:tr w:rsidR="009875D7" w14:paraId="430D55EB" w14:textId="77777777" w:rsidTr="007C62DB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815D2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9FFF1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C948C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B8A17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9875D7" w14:paraId="328D6D80" w14:textId="77777777" w:rsidTr="007C62DB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5EFBC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AF790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7F0F5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3AFD5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875D7" w14:paraId="59AFA56D" w14:textId="77777777" w:rsidTr="007C62DB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895C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881AA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31852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8D929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875D7" w14:paraId="6391459C" w14:textId="77777777" w:rsidTr="007C62DB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A34E4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BF70D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1A0F6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8E54C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875D7" w14:paraId="7B913975" w14:textId="77777777" w:rsidTr="007C62DB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69EE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BDC1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07D57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53F7C" w14:textId="77777777" w:rsidR="009875D7" w:rsidRDefault="009875D7" w:rsidP="007C62D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135 часов</w:t>
            </w:r>
          </w:p>
        </w:tc>
      </w:tr>
    </w:tbl>
    <w:p w14:paraId="0D562D4D" w14:textId="77777777" w:rsidR="009875D7" w:rsidRDefault="009875D7" w:rsidP="009875D7">
      <w:pPr>
        <w:pStyle w:val="a7"/>
        <w:shd w:val="clear" w:color="auto" w:fill="FFFFFF"/>
        <w:ind w:left="360"/>
        <w:jc w:val="center"/>
        <w:rPr>
          <w:color w:val="000000"/>
        </w:rPr>
      </w:pPr>
    </w:p>
    <w:p w14:paraId="3E1496C0" w14:textId="77777777" w:rsidR="009875D7" w:rsidRDefault="009875D7" w:rsidP="009875D7">
      <w:pPr>
        <w:pStyle w:val="a7"/>
        <w:spacing w:after="240"/>
        <w:ind w:left="360"/>
        <w:jc w:val="center"/>
        <w:rPr>
          <w:b/>
          <w:bCs/>
          <w:iCs/>
        </w:rPr>
      </w:pPr>
    </w:p>
    <w:p w14:paraId="36E80AEF" w14:textId="77777777" w:rsidR="009875D7" w:rsidRDefault="009875D7" w:rsidP="009875D7">
      <w:pPr>
        <w:pStyle w:val="a7"/>
        <w:spacing w:after="240"/>
        <w:ind w:left="360"/>
        <w:jc w:val="center"/>
        <w:rPr>
          <w:b/>
          <w:bCs/>
          <w:iCs/>
        </w:rPr>
      </w:pPr>
    </w:p>
    <w:p w14:paraId="7EF83BBA" w14:textId="77777777" w:rsidR="009875D7" w:rsidRDefault="009875D7" w:rsidP="009875D7">
      <w:pPr>
        <w:pStyle w:val="a7"/>
        <w:spacing w:after="240"/>
        <w:ind w:left="360"/>
        <w:jc w:val="center"/>
        <w:rPr>
          <w:b/>
          <w:bCs/>
          <w:iCs/>
        </w:rPr>
      </w:pPr>
    </w:p>
    <w:p w14:paraId="141844A9" w14:textId="77777777" w:rsidR="009875D7" w:rsidRDefault="009875D7" w:rsidP="009875D7">
      <w:pPr>
        <w:pStyle w:val="a7"/>
        <w:spacing w:after="240"/>
        <w:ind w:left="360"/>
        <w:jc w:val="center"/>
        <w:rPr>
          <w:b/>
          <w:bCs/>
          <w:iCs/>
        </w:rPr>
      </w:pPr>
    </w:p>
    <w:p w14:paraId="020EC511" w14:textId="77777777" w:rsidR="009875D7" w:rsidRDefault="009875D7" w:rsidP="009875D7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sectPr w:rsidR="009875D7" w:rsidSect="009875D7">
          <w:pgSz w:w="11906" w:h="16838"/>
          <w:pgMar w:top="567" w:right="707" w:bottom="568" w:left="993" w:header="708" w:footer="708" w:gutter="0"/>
          <w:cols w:space="720"/>
        </w:sectPr>
      </w:pPr>
    </w:p>
    <w:p w14:paraId="0BAABD19" w14:textId="77777777" w:rsidR="009875D7" w:rsidRPr="009875D7" w:rsidRDefault="009875D7" w:rsidP="009875D7">
      <w:pPr>
        <w:pStyle w:val="a7"/>
        <w:spacing w:after="240"/>
        <w:ind w:left="360"/>
        <w:jc w:val="center"/>
        <w:rPr>
          <w:rFonts w:ascii="Times New Roman" w:hAnsi="Times New Roman" w:cs="Times New Roman"/>
          <w:b/>
          <w:bCs/>
          <w:iCs/>
        </w:rPr>
      </w:pPr>
      <w:r w:rsidRPr="009875D7">
        <w:rPr>
          <w:rFonts w:ascii="Times New Roman" w:hAnsi="Times New Roman" w:cs="Times New Roman"/>
          <w:b/>
          <w:bCs/>
          <w:iCs/>
        </w:rPr>
        <w:lastRenderedPageBreak/>
        <w:t>1 КЛАСС</w:t>
      </w:r>
    </w:p>
    <w:p w14:paraId="30252A19" w14:textId="77777777" w:rsidR="009875D7" w:rsidRPr="009875D7" w:rsidRDefault="009875D7" w:rsidP="009875D7">
      <w:pPr>
        <w:pStyle w:val="a7"/>
        <w:spacing w:after="240"/>
        <w:ind w:left="360"/>
        <w:jc w:val="center"/>
        <w:rPr>
          <w:rFonts w:ascii="Times New Roman" w:hAnsi="Times New Roman" w:cs="Times New Roman"/>
          <w:b/>
          <w:bCs/>
          <w:iCs/>
        </w:rPr>
      </w:pPr>
      <w:r w:rsidRPr="009875D7">
        <w:rPr>
          <w:rFonts w:ascii="Times New Roman" w:hAnsi="Times New Roman" w:cs="Times New Roman"/>
          <w:b/>
          <w:bCs/>
          <w:iCs/>
        </w:rPr>
        <w:t>«МАЛЕНЬКИЕ РОССИЯНЕ» -33ч.</w:t>
      </w:r>
    </w:p>
    <w:tbl>
      <w:tblPr>
        <w:tblW w:w="104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259"/>
        <w:gridCol w:w="777"/>
        <w:gridCol w:w="1479"/>
        <w:gridCol w:w="5281"/>
      </w:tblGrid>
      <w:tr w:rsidR="009875D7" w14:paraId="06106429" w14:textId="77777777" w:rsidTr="007C62DB">
        <w:trPr>
          <w:trHeight w:val="83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CC87" w14:textId="77777777" w:rsidR="009875D7" w:rsidRDefault="009875D7" w:rsidP="007C62DB">
            <w:pPr>
              <w:pStyle w:val="af0"/>
              <w:spacing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</w:t>
            </w:r>
          </w:p>
          <w:p w14:paraId="77CF1E42" w14:textId="77777777" w:rsidR="009875D7" w:rsidRDefault="009875D7" w:rsidP="007C62DB">
            <w:pPr>
              <w:pStyle w:val="af0"/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CFE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FE8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558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4AF4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9875D7" w14:paraId="0771AD51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337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школа»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DE6" w14:textId="77777777" w:rsidR="009875D7" w:rsidRDefault="009875D7" w:rsidP="007C62DB">
            <w:pPr>
              <w:widowControl w:val="0"/>
              <w:overflowPunct w:val="0"/>
              <w:autoSpaceDE w:val="0"/>
              <w:snapToGrid w:val="0"/>
              <w:spacing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D214" w14:textId="77777777" w:rsidR="009875D7" w:rsidRDefault="009875D7" w:rsidP="007C62DB">
            <w:pPr>
              <w:widowControl w:val="0"/>
              <w:overflowPunct w:val="0"/>
              <w:autoSpaceDE w:val="0"/>
              <w:snapToGrid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4B8" w14:textId="77777777" w:rsidR="009875D7" w:rsidRDefault="009875D7" w:rsidP="007C62DB">
            <w:pPr>
              <w:widowControl w:val="0"/>
              <w:overflowPunct w:val="0"/>
              <w:autoSpaceDE w:val="0"/>
              <w:snapToGrid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D7" w:rsidRPr="009875D7" w14:paraId="3BD4976D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A11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9DC3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первого звонка.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4DE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B0B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14:paraId="0B58281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1C46" w14:textId="77777777" w:rsidR="009875D7" w:rsidRPr="00042B1F" w:rsidRDefault="009875D7" w:rsidP="007C62DB">
            <w:pPr>
              <w:tabs>
                <w:tab w:val="left" w:pos="1368"/>
              </w:tabs>
              <w:spacing w:line="256" w:lineRule="auto"/>
              <w:rPr>
                <w:rFonts w:asciiTheme="minorHAnsi" w:hAnsiTheme="minorHAnsi" w:cstheme="minorBidi"/>
                <w:lang w:val="en-US"/>
              </w:rPr>
            </w:pPr>
            <w:hyperlink r:id="rId5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https://vneuroka.ru/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6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https://uchi.ru/teachers/groups/9580470/subjects/6/course_programs/1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7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https://www.yaklass.ru/p/okruzhayushchij-mir#program-1-klass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9875D7" w:rsidRPr="009875D7" w14:paraId="65DCD140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FCF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D3A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школьный дом. Экскурсия по школе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FA7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8B4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14:paraId="22DA75B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D39C" w14:textId="77777777" w:rsidR="009875D7" w:rsidRPr="00042B1F" w:rsidRDefault="009875D7" w:rsidP="007C62DB">
            <w:pPr>
              <w:tabs>
                <w:tab w:val="left" w:pos="1368"/>
              </w:tabs>
              <w:spacing w:line="256" w:lineRule="auto"/>
              <w:rPr>
                <w:rFonts w:asciiTheme="minorHAnsi" w:hAnsiTheme="minorHAnsi" w:cstheme="minorBidi"/>
                <w:lang w:val="en-US"/>
              </w:rPr>
            </w:pPr>
            <w:hyperlink r:id="rId8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https://vneuroka.ru/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https://uchi.ru/teachers/groups/9580470/subjects/6/course_programs/1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10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https://www.yaklass.ru/p/okruzhayushchij-mir#program-1-klass</w:t>
              </w:r>
            </w:hyperlink>
          </w:p>
        </w:tc>
      </w:tr>
      <w:tr w:rsidR="009875D7" w14:paraId="0BD03896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6C5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 семья»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917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FF29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909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:rsidRPr="009875D7" w14:paraId="4F159640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9C8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C85D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 – моя радость.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55A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E6A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E92700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7A16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  <w:lang w:val="en-US"/>
              </w:rPr>
            </w:pPr>
            <w:hyperlink r:id="rId11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https://vneuroka.ru/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12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https://uchi.ru/teachers/groups/9580470/subjects/6/course_programs/1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13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https://www.yaklass.ru/p/okruzhayushchij-mir#program-1-klass</w:t>
              </w:r>
            </w:hyperlink>
          </w:p>
        </w:tc>
      </w:tr>
      <w:tr w:rsidR="009875D7" w14:paraId="38D14495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039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 школа»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B39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96F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B69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:rsidRPr="00042B1F" w14:paraId="4CAE73F4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CDA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BBD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 Урок – игра.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F83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7E7E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952B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4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:rsidRPr="00042B1F" w14:paraId="56648F37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2F9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309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классному саду.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DE2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75EF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28E4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7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14:paraId="42D5102C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096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 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4E6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39E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6DB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:rsidRPr="00042B1F" w14:paraId="2A39B86B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4A3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FED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Я, ты, мы. Игра.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564D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8A6C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AB0469D" w14:textId="77777777" w:rsidR="009875D7" w:rsidRDefault="009875D7" w:rsidP="007C62DB"/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AA28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0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1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2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:rsidRPr="00042B1F" w14:paraId="4BBC4976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AC54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C29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викторина: «Что я люблю делать»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18C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EA3A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7070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3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4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5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14:paraId="6DBEC02D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065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 культура»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F71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7B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345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:rsidRPr="00042B1F" w14:paraId="3F7F41C5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5EA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301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Мисс Осени.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AD0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CFDE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47D3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6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7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8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:rsidRPr="00042B1F" w14:paraId="03CC0FAA" w14:textId="77777777" w:rsidTr="007C62DB">
        <w:trPr>
          <w:trHeight w:val="37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ED6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0D52" w14:textId="77777777" w:rsidR="009875D7" w:rsidRDefault="009875D7" w:rsidP="007C62DB">
            <w:pPr>
              <w:pStyle w:val="af0"/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Дары природы. Конкурс поделок из </w:t>
            </w:r>
          </w:p>
          <w:p w14:paraId="3D62C866" w14:textId="77777777" w:rsidR="009875D7" w:rsidRDefault="009875D7" w:rsidP="007C62DB">
            <w:pPr>
              <w:pStyle w:val="af0"/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природного материала.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C11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F5CD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BC00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9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0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1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14:paraId="660984BD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A10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«Я и моя семья»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8E0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34C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AF0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:rsidRPr="00042B1F" w14:paraId="4972EB33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3C8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  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BB4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 бабушка, дедушка.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910B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533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12EEA3B" w14:textId="77777777" w:rsidR="009875D7" w:rsidRDefault="009875D7" w:rsidP="007C62DB"/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81F7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32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3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4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:rsidRPr="00042B1F" w14:paraId="6A974456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DC5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F2A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красивая мама. Конкурс рисунков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F73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9B99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1347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35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vneuroka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6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uchi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teachers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groups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/9580470/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subjects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/6/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course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_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7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://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yaklass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mir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#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program</w:t>
              </w:r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-1-</w:t>
              </w:r>
              <w:proofErr w:type="spellStart"/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klass</w:t>
              </w:r>
              <w:proofErr w:type="spellEnd"/>
            </w:hyperlink>
          </w:p>
        </w:tc>
      </w:tr>
      <w:tr w:rsidR="009875D7" w14:paraId="5D5C724E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844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 мое Отечество»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E331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B6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0CE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:rsidRPr="009875D7" w14:paraId="34777BC3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F99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2AB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права и обязанности. Беседа с творческим заданием.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455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B715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5E9F5501" w14:textId="77777777" w:rsidR="009875D7" w:rsidRDefault="009875D7" w:rsidP="007C62DB">
            <w:pPr>
              <w:spacing w:line="256" w:lineRule="auto"/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DFEE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  <w:lang w:val="en-US"/>
              </w:rPr>
            </w:pPr>
            <w:hyperlink r:id="rId38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https://vneuroka.ru/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39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https://uchi.ru/teachers/groups/9580470/subjects/6/course_programs/1</w:t>
              </w:r>
            </w:hyperlink>
            <w:r w:rsidRPr="00042B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hyperlink r:id="rId40" w:anchor="program-1-klass" w:history="1">
              <w:r w:rsidRPr="00042B1F"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  <w:lang w:val="en-US"/>
                </w:rPr>
                <w:t>https://www.yaklass.ru/p/okruzhayushchij-mir#program-1-klass</w:t>
              </w:r>
            </w:hyperlink>
          </w:p>
        </w:tc>
      </w:tr>
      <w:tr w:rsidR="009875D7" w14:paraId="2D3283B3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3BA8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2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 культура»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EE2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C8E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30B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01DEE5B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336F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039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моего города. Экскурсия в музей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96F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1C1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14:paraId="22EC557A" w14:textId="77777777" w:rsidR="009875D7" w:rsidRDefault="009875D7" w:rsidP="007C62DB">
            <w:pPr>
              <w:autoSpaceDE w:val="0"/>
              <w:spacing w:line="256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DD9E" w14:textId="77777777" w:rsidR="009875D7" w:rsidRDefault="009875D7" w:rsidP="007C62DB">
            <w:pPr>
              <w:spacing w:line="25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4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3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633403C1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11D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«Я и 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DD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E66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EDB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24D2DD1A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FC7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77D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сосед по парте. Час откровенного разговора.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506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11BB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E710C40" w14:textId="77777777" w:rsidR="009875D7" w:rsidRDefault="009875D7" w:rsidP="007C62DB">
            <w:pPr>
              <w:autoSpaceDE w:val="0"/>
              <w:spacing w:line="256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BA82" w14:textId="77777777" w:rsidR="009875D7" w:rsidRDefault="009875D7" w:rsidP="007C62DB">
            <w:pPr>
              <w:spacing w:line="25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4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6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17B99930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FA0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школа»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82C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5BF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E68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B60EC9C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945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8A0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жизни в классе. Урок – игра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0B01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04BF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3F5FF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4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49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64433FE7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069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D59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культура»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7EF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38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C56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789B6F1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721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8DE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пришли елочные игрушки. Экскурсия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AD31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1775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9124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5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2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139B41CA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237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«Я и моя семья»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D6B1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EFD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ACA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28A9A81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AD2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E25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из семейного альбома. Презентация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469C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77F4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7E6CF1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89BA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5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5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6E921A20" w14:textId="77777777" w:rsidTr="007C62DB">
        <w:trPr>
          <w:trHeight w:val="37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435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школа»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6F50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37B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3CC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43F4C150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2A6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412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вежливости. Беседа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7AB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CC1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5449A1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81B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5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58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367C064C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FB9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планета»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C94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32F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BC0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B88204A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A513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D9B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Маленькая страна. Экологическая акция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0B6F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685E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14:paraId="390AD97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694A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5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1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1984AE41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79A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82B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5CC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272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4D3DD10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B81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71A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Антиреклама вредных привычек. Конкурс рисунков.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9E1D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9515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F23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6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4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599794AA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6C8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мое Отечество»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50D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5F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E2D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7767B09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19B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96A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защищают Родину. Конкурс стихов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9DF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FF4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AFF0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6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7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4DCFEFC3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AA8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культура»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3DC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D5F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0FB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3BCE4AB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EC6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CA3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Встречаем Масленицу.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92A7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DA40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8AF6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6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6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0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0852DA73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7B2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моя семья»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FA3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8CD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AF7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30BAA4F8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111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A83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Слушаем сказки моей бабушки.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4DA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BDD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6D4AB7D7" w14:textId="77777777" w:rsidR="009875D7" w:rsidRDefault="009875D7" w:rsidP="007C62DB"/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A6CB" w14:textId="77777777" w:rsidR="009875D7" w:rsidRDefault="009875D7" w:rsidP="007C62DB">
            <w:pPr>
              <w:spacing w:line="25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7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3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45B175BA" w14:textId="77777777" w:rsidTr="007C62DB">
        <w:trPr>
          <w:trHeight w:val="2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952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   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224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Загляните в мамины глаза. Праздник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FC9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53C4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612C" w14:textId="77777777" w:rsidR="009875D7" w:rsidRDefault="009875D7" w:rsidP="007C62DB">
            <w:pPr>
              <w:spacing w:line="25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7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6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3DE08AA9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48D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планета»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725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8F6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280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27530DC2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4C9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E6F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лапки, а в лапках царапки. Викторина.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994D0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B0D3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7083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7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9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6A4B48B1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9FD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0F8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зеленой аптеке. Экскурсия в природу.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F47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DF61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72F7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8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2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7464E7D2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9BC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BCD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Планета просит помощи. Конкурс рисунков посвященные Дню Земли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647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196F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5AC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8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5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5757A537" w14:textId="77777777" w:rsidTr="007C62DB">
        <w:trPr>
          <w:trHeight w:val="37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4A9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мое Отечество»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E284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C35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7F5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50D51A6F" w14:textId="77777777" w:rsidTr="007C62DB">
        <w:trPr>
          <w:trHeight w:val="53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230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44B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Поклон тебе, солдат России. Конкурс песен.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497C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1EC0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533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  <w:lang w:eastAsia="en-US"/>
              </w:rPr>
            </w:pPr>
            <w:hyperlink r:id="rId8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8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2D45CF78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F4E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474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родные – защитники Родины. Фотовыставка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C80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E4AB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5C31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  <w:lang w:eastAsia="en-US"/>
              </w:rPr>
            </w:pPr>
            <w:hyperlink r:id="rId8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1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1E03E9BA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F83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77E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Маленькие герои большой войны. Урок Мужества.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C6A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71F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41AF229E" w14:textId="77777777" w:rsidR="009875D7" w:rsidRDefault="009875D7" w:rsidP="007C62DB"/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D3F9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  <w:lang w:eastAsia="en-US"/>
              </w:rPr>
            </w:pPr>
            <w:hyperlink r:id="rId9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4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3B1A933C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383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«Я и планета»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B5C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3E1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543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515033CB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2DE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C1B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Десант чистоты и порядка.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D43C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EF9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  <w:p w14:paraId="743E6B7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5DC6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9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7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33480A2D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DBC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EDE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школа»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E474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03B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8E1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3716EF0" w14:textId="77777777" w:rsidTr="007C62DB">
        <w:trPr>
          <w:trHeight w:val="35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3EA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8D5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красивый школьный двор. Акция.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7E2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6A72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14:paraId="52D76DC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623C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9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0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2E3E7447" w14:textId="77777777" w:rsidTr="007C62DB">
        <w:trPr>
          <w:trHeight w:val="351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D08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«Я и мое Отечество»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38C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847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607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EE53BF3" w14:textId="77777777" w:rsidTr="007C62DB">
        <w:trPr>
          <w:trHeight w:val="37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8B9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7B8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Родина - Российская Федерация.  КВН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3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D82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4F981B7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D07E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0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https://uchi.ru/teachers/groups/9580470/subjects/6/course_programs/1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3" w:anchor="program-1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https://www.yaklass.ru/p/okruzhayushchij-mir#program-1-klass</w:t>
              </w:r>
            </w:hyperlink>
          </w:p>
        </w:tc>
      </w:tr>
      <w:tr w:rsidR="009875D7" w14:paraId="4CEAD19C" w14:textId="77777777" w:rsidTr="007C62DB">
        <w:trPr>
          <w:trHeight w:val="37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D2B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611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C32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33ч.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CAA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22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783406" w14:textId="77777777" w:rsidR="009875D7" w:rsidRDefault="009875D7" w:rsidP="009875D7">
      <w:pPr>
        <w:pStyle w:val="a7"/>
        <w:spacing w:after="240"/>
        <w:ind w:left="360"/>
        <w:rPr>
          <w:b/>
          <w:bCs/>
          <w:i/>
          <w:iCs/>
        </w:rPr>
      </w:pPr>
    </w:p>
    <w:p w14:paraId="0970A8AB" w14:textId="77777777" w:rsidR="009875D7" w:rsidRPr="009875D7" w:rsidRDefault="009875D7" w:rsidP="009875D7">
      <w:pPr>
        <w:pStyle w:val="a7"/>
        <w:spacing w:after="240"/>
        <w:ind w:left="360"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9875D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2 класс «Моя малая родина» - 34ч.</w:t>
      </w:r>
    </w:p>
    <w:tbl>
      <w:tblPr>
        <w:tblW w:w="103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765"/>
        <w:gridCol w:w="777"/>
        <w:gridCol w:w="1572"/>
        <w:gridCol w:w="5703"/>
      </w:tblGrid>
      <w:tr w:rsidR="009875D7" w14:paraId="1EB6A650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5D7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AB0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C44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62A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ADD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9875D7" w14:paraId="35D1C8BF" w14:textId="77777777" w:rsidTr="007C62DB">
        <w:trPr>
          <w:trHeight w:val="326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0E0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мое Отечество»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CB0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E89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DE4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D7" w14:paraId="3A320C2D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0C6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63B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Мира.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77C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197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50A5C457" w14:textId="77777777" w:rsidR="009875D7" w:rsidRDefault="009875D7" w:rsidP="007C62DB">
            <w:pPr>
              <w:autoSpaceDE w:val="0"/>
              <w:spacing w:line="256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119B" w14:textId="77777777" w:rsidR="009875D7" w:rsidRDefault="009875D7" w:rsidP="007C62DB">
            <w:pPr>
              <w:autoSpaceDE w:val="0"/>
              <w:spacing w:line="25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10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6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875D7" w14:paraId="5181EB2A" w14:textId="77777777" w:rsidTr="007C62DB">
        <w:trPr>
          <w:trHeight w:val="53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DBE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680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Знакомства с символами родного края (герб, гимн, флаг).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2A4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FB47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5A7949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DE09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0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9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05770B8A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99AE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школа»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5F8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A0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A0D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5F24D40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6B1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803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ученика в школе. Беседа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7C0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DB0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6B99B9B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8C5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1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1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12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5943A66C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8F2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«Я и планета»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A62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53A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0E1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6251BED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6DE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FE2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 в родном городе. Фотоконкурс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1A71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54D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A1D3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1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1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15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53BDE59A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521B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Я»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84C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0EF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6AE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C1FD401" w14:textId="77777777" w:rsidTr="007C62DB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1BF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9B9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Подумай о других. Беседа элементами игры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65D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F5D2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580E57C6" w14:textId="77777777" w:rsidR="009875D7" w:rsidRDefault="009875D7" w:rsidP="007C62DB"/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22A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1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1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18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9442F7C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0FD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9CA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 – ученик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Беседа с творческим заданием.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1A7F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53FB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CAE6F7F" w14:textId="77777777" w:rsidR="009875D7" w:rsidRDefault="009875D7" w:rsidP="007C62DB"/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0E2A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1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1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2B036486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73CE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«Я и культура»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4B7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5BA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36F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315359B6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2FA3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5A94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край в древности. Экскурсия в музей.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BBDA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7D1A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1F4B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2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4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844FA99" w14:textId="77777777" w:rsidTr="007C62DB">
        <w:trPr>
          <w:trHeight w:val="3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704F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74B2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посеешь, то и пожнешь. Беседа с элементами игры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9D0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7FD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4A334D7" w14:textId="77777777" w:rsidR="009875D7" w:rsidRDefault="009875D7" w:rsidP="007C62DB"/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F3A0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2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7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13746818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7F45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«Я и школа»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630A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62D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43F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4A164FD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17A3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CDE3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люблю свою школу. Конкурс сочинений и рисунков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591A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19E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59C7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2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2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0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1A827C21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283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F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портфель. Игра – экспромт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EF29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9EF5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729B07A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712C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3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3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5556E9B6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BAFC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семья»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037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466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74A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477C8DFC" w14:textId="77777777" w:rsidTr="007C62DB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D54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607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мамочка. Презентация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3E67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DF98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D0D8C8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0DBB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3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6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6EF529DB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C83A" w14:textId="77777777" w:rsidR="009875D7" w:rsidRDefault="009875D7" w:rsidP="007C62DB">
            <w:pPr>
              <w:tabs>
                <w:tab w:val="left" w:pos="3372"/>
                <w:tab w:val="left" w:pos="57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школа»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1E14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CA4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8D3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53D002A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9D4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D48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символика (гимн, герб, флаг)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400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0A83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78C8FF6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2A7E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3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39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5C5CEE3F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FD50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планета»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A66C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E8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216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365E3FE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C1B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CF8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нашего города. Беседа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919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41D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31CB61C" w14:textId="77777777" w:rsidR="009875D7" w:rsidRDefault="009875D7" w:rsidP="007C62DB"/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1914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4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4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42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28EB8470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44F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97D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добрых волшебников. Вывешивание кормушек.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AEE7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BCAB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C36A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4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4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45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14358BCD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88BD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мое Отечество»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A28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4C2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BEA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397D5083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FD9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FDC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город. Беседа.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6B7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ACD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7B2D5EF6" w14:textId="77777777" w:rsidR="009875D7" w:rsidRDefault="009875D7" w:rsidP="007C62DB"/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FFA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4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4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48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4C280668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8211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87CCD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город. Конкурс визиток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87E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BB67" w14:textId="77777777" w:rsidR="009875D7" w:rsidRDefault="009875D7" w:rsidP="007C62DB">
            <w:r w:rsidRPr="006D09C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3C74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4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1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21316668" w14:textId="77777777" w:rsidTr="007C62DB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9C9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703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шепчут названия улиц родного города. Конкурс рисунков.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E73F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24F1" w14:textId="77777777" w:rsidR="009875D7" w:rsidRDefault="009875D7" w:rsidP="007C62DB">
            <w:r w:rsidRPr="006D09C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0F3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5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4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B658442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6AE2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«Я и школа»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6EC4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290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950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CD9D283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AE9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D62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уютный класс. Конкурс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ADAC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83F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6476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5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7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17B3B398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EF03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«Я и семья»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370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176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9AE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0C12FD3" w14:textId="77777777" w:rsidTr="007C62DB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8FD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A2E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помощник в своей семье. Беседа с элементами игры.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F8F8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0A67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6578CFC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241C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5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0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435DF58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697A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моё Отечество»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2D2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59F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653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54DE6377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04F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607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 наши права. Урок – игра.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FFE1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4E5A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B6F4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6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3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1325F0FD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A83D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семья»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E7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39E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7FB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3F8BC19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D03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5BBA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отце говорю с уважением. Конкурс сочинений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9E74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7E3E" w14:textId="77777777" w:rsidR="009875D7" w:rsidRDefault="009875D7" w:rsidP="007C62DB">
            <w:r w:rsidRPr="004E3772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8C98C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6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6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0B9D1517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0CC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3EA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Мама, папа,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 – дружная семья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Конкурс – соревнование.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73E0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29F8" w14:textId="77777777" w:rsidR="009875D7" w:rsidRDefault="009875D7" w:rsidP="007C62DB">
            <w:r w:rsidRPr="004E3772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07E1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6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69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771F761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B85F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и культура»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E403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163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0EA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1E2FD617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1A5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FD6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Широкая Масленица. Игра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400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C7EE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B873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7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2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7333EC2C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00A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E244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Поэты и писатели нашего города. Посещение центральной детской библиотеки.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F00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4D3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E7A8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7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5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6E1680C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5384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Я»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A86D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1D4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627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1A3F84C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59E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6F3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произвольных процессов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A18D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620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48F9B58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5059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7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78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1DBC2E21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6D47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школа»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056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44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C93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79F535A6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781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C48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каким правилам мы живем в школе? Игра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3A8A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A62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46AF3AF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9C2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7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1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0EA0A199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1033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«Я и семья»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7C5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493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144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061E610F" w14:textId="77777777" w:rsidTr="007C62DB">
        <w:trPr>
          <w:trHeight w:val="2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12F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8A42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Здесь живет моя семья.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Заочное путешествие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01D6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2BF5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  <w:p w14:paraId="498F3F3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88A2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8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4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32003B83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2463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«Я и планета»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BCB0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73C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140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5EE0DF68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DF90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826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 тает снег, бегут ручьи. Заочное путешествие.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D919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525A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F800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8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7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6A580072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769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6895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птиц. Выставка рисунков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DAFF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2B54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DBF4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8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0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05C48E2E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0954" w14:textId="77777777" w:rsidR="009875D7" w:rsidRDefault="009875D7" w:rsidP="007C62DB">
            <w:pPr>
              <w:tabs>
                <w:tab w:val="left" w:pos="3372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«Я и мое Отечество»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B547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55D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B66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63D7B527" w14:textId="77777777" w:rsidTr="007C62DB">
        <w:trPr>
          <w:trHeight w:val="5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239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66B5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 Великой Отечественной войны в жизни родного края. Экскурсия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историко- краеведческий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DFB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75F3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14:paraId="4837B4D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1DA3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9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3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25DD1129" w14:textId="77777777" w:rsidTr="007C62DB">
        <w:trPr>
          <w:trHeight w:val="2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892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BF1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Советского союза – наши земляки. Урок Мужества.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C314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C6A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90E068E" w14:textId="77777777" w:rsidR="009875D7" w:rsidRDefault="009875D7" w:rsidP="007C62DB"/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4229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9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6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2E98C4F6" w14:textId="77777777" w:rsidTr="007C62DB">
        <w:trPr>
          <w:trHeight w:val="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2BC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7CD6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ветерану. Акция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1960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4679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7E8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19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99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2C3407F4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CDC3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«Я и школа»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74BF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CB7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1BF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38FC5B54" w14:textId="77777777" w:rsidTr="007C62DB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EAD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13B9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Десант чистоты и порядка.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5CFA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A23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14:paraId="007ABEB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6F28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0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0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02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6B458A45" w14:textId="77777777" w:rsidTr="007C62DB">
        <w:trPr>
          <w:trHeight w:val="268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660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«Я и мое Отечество»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0372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EB4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EBD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5D7" w14:paraId="5F0E79B6" w14:textId="77777777" w:rsidTr="007C62DB">
        <w:trPr>
          <w:trHeight w:val="2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59DF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B3EC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Знай и люби свой край. Викторина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64DC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3D24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14:paraId="791D533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17BC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0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0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05" w:anchor="program-2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https://www.yaklass.ru/p/okruzhayushchij-mir#program-2-klass</w:t>
              </w:r>
            </w:hyperlink>
          </w:p>
        </w:tc>
      </w:tr>
      <w:tr w:rsidR="009875D7" w14:paraId="79526A3B" w14:textId="77777777" w:rsidTr="007C62DB">
        <w:trPr>
          <w:trHeight w:val="2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230B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345E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A5AE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F28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271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C24135" w14:textId="77777777" w:rsidR="009875D7" w:rsidRDefault="009875D7" w:rsidP="009875D7">
      <w:pPr>
        <w:pStyle w:val="a7"/>
        <w:shd w:val="clear" w:color="auto" w:fill="FFFFFF"/>
        <w:ind w:left="360"/>
        <w:rPr>
          <w:b/>
          <w:bCs/>
          <w:iCs/>
          <w:smallCaps/>
        </w:rPr>
      </w:pPr>
    </w:p>
    <w:p w14:paraId="5C4C7E1F" w14:textId="77777777" w:rsidR="009875D7" w:rsidRPr="009875D7" w:rsidRDefault="009875D7" w:rsidP="009875D7">
      <w:pPr>
        <w:pStyle w:val="a7"/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9875D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3 класс</w:t>
      </w:r>
    </w:p>
    <w:p w14:paraId="7D8F4C5E" w14:textId="0E523616" w:rsidR="009875D7" w:rsidRPr="009875D7" w:rsidRDefault="009875D7" w:rsidP="009875D7">
      <w:pPr>
        <w:pStyle w:val="a7"/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9875D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«Россия – Родина моя» - 34</w:t>
      </w: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 xml:space="preserve"> </w:t>
      </w:r>
      <w:r w:rsidRPr="009875D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ч.</w:t>
      </w:r>
    </w:p>
    <w:p w14:paraId="7D719B92" w14:textId="77777777" w:rsidR="009875D7" w:rsidRDefault="009875D7" w:rsidP="009875D7">
      <w:pPr>
        <w:pStyle w:val="a7"/>
        <w:shd w:val="clear" w:color="auto" w:fill="FFFFFF"/>
        <w:ind w:left="360"/>
        <w:rPr>
          <w:b/>
          <w:bCs/>
          <w:i/>
          <w:iCs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851"/>
        <w:gridCol w:w="1417"/>
        <w:gridCol w:w="5954"/>
      </w:tblGrid>
      <w:tr w:rsidR="009875D7" w14:paraId="53FB7E5B" w14:textId="77777777" w:rsidTr="007C62DB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1FC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28B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4137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1A18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DE57" w14:textId="77777777" w:rsidR="009875D7" w:rsidRDefault="009875D7" w:rsidP="007C62DB">
            <w:pPr>
              <w:tabs>
                <w:tab w:val="left" w:pos="136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9875D7" w14:paraId="46CDB5AB" w14:textId="77777777" w:rsidTr="007C62DB">
        <w:trPr>
          <w:trHeight w:val="261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3F39" w14:textId="3D6F2B1E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«Я и мое Отечество»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699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9CE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C00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75D7" w14:paraId="52A4DDC2" w14:textId="77777777" w:rsidTr="007C62DB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34E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EB8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милосердия и доброты.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F4E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31FC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A0846A6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0753" w14:textId="77777777" w:rsidR="009875D7" w:rsidRDefault="009875D7" w:rsidP="007C62DB">
            <w:pPr>
              <w:autoSpaceDE w:val="0"/>
              <w:spacing w:line="25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hyperlink r:id="rId20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0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08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875D7" w14:paraId="7A5A103E" w14:textId="77777777" w:rsidTr="007C62DB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36D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B38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Знакомства с символами Российского государства. Конституция – основной закон жизни страны. Флаги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7C4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D23C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45C04035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C071E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0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1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11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62C366DD" w14:textId="77777777" w:rsidTr="007C62DB">
        <w:trPr>
          <w:trHeight w:val="323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E0E9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школа»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84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B89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9A2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6B42E5AF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1BE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45A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 Мой класс – моя семья.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5A4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651B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C996918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7E9B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1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1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14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10CAA194" w14:textId="77777777" w:rsidTr="007C62DB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619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95D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права и обязанности. Беседа о школьном Уставе.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6D9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4C02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D83DDFD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1718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1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1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17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6190A946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648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B75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и твои друзья.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105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CD3D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5BC7DC4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B08C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1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1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20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234BDAF7" w14:textId="77777777" w:rsidTr="007C62DB">
        <w:trPr>
          <w:trHeight w:val="22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C80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планета»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C06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40E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00C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1D65981B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F53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533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Город, в котором я живу. Осень в родном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городе. Фотоконкурс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F6F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521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A101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2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2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23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7E44904B" w14:textId="77777777" w:rsidTr="007C62DB">
        <w:trPr>
          <w:trHeight w:val="22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F74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семья»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7D3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A3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180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4C24B184" w14:textId="77777777" w:rsidTr="007C62DB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7F9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7E8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предков. Моя семья – моя радость.  Сказочный марафон.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1BD2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B51D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0BBB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2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2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26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79B99017" w14:textId="77777777" w:rsidTr="007C62DB">
        <w:trPr>
          <w:trHeight w:val="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F1B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CE6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я родом. Архивные раскопки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0AF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B57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4E65BED2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4C4A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2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2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29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2D7F2B45" w14:textId="77777777" w:rsidTr="007C62DB">
        <w:trPr>
          <w:trHeight w:val="238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C10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мое Отечество»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3C4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7C3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E63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5E11CBED" w14:textId="77777777" w:rsidTr="007C62DB">
        <w:trPr>
          <w:trHeight w:val="5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B4A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780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Наша страна – Россия. Путешествие по страницам журнала. Экскурсия в библиотеку.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81D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9854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14:paraId="36FFA11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A947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3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3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32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6DF9601C" w14:textId="77777777" w:rsidTr="007C62DB">
        <w:trPr>
          <w:trHeight w:val="181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39B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школа»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C33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4B7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59E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41D464E5" w14:textId="77777777" w:rsidTr="007C62DB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FBA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C5B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Вежливая улица. Викторина. «По каким правилам мы живем».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856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AA0A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14:paraId="7AA2064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473B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3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3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35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309D3924" w14:textId="77777777" w:rsidTr="007C62DB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837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BFF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в школе». Анкетирование.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99B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72B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5B48DF0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DAE5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3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3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38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3B75C53A" w14:textId="77777777" w:rsidTr="007C62DB">
        <w:trPr>
          <w:trHeight w:val="24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EB8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семья»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5E8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3BA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807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67810DFE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140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B8E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«Хороший ли я сын и дочь».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0D4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E9DC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4829812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81FF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3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4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41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0507ABB8" w14:textId="77777777" w:rsidTr="007C62DB">
        <w:trPr>
          <w:trHeight w:val="22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BAF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            «Я и планета»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781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90E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B3A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4C2A406F" w14:textId="77777777" w:rsidTr="007C62DB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5F1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373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из Красной книги. Просмотр видеофильма. Животные рекордсмены.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4F5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456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148310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D48AF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4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4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44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19070854" w14:textId="77777777" w:rsidTr="007C62DB">
        <w:trPr>
          <w:trHeight w:val="331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C5F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семья»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F7F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7B8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C2F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34EDDFFC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3CA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DC9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Доброта в стихах и сказках. Инсценировка отрывков из стихотворений и сказок.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40FC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225B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</w:p>
          <w:p w14:paraId="6E18C77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E1DE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4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4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47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6EADA21C" w14:textId="77777777" w:rsidTr="007C62DB">
        <w:trPr>
          <w:trHeight w:val="31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945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FC7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F93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44E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34B073F6" w14:textId="77777777" w:rsidTr="007C62DB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10D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08D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помощь людям. Разведка добрых дел.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D58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AFAE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475E933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235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4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4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50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04765DF2" w14:textId="77777777" w:rsidTr="007C62DB">
        <w:trPr>
          <w:trHeight w:val="329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81A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культура»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C2F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C7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83F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0F7D3BBB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BDC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F28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словечко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два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словечко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будет песенка. Конкурс песен о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F53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2675" w14:textId="77777777" w:rsidR="009875D7" w:rsidRDefault="009875D7" w:rsidP="007C62DB">
            <w:r w:rsidRPr="00666B2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2A7F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5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5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53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2DDA9CA0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367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7D8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тебя, моя Россия. Конкурс стихотворений.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8FC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F3C5" w14:textId="77777777" w:rsidR="009875D7" w:rsidRDefault="009875D7" w:rsidP="007C62DB">
            <w:r w:rsidRPr="00666B2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B4CB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5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5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56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522DE60F" w14:textId="77777777" w:rsidTr="007C62DB">
        <w:trPr>
          <w:trHeight w:val="22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678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E29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887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915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1CA5C404" w14:textId="77777777" w:rsidTr="007C62DB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9D2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850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все такие разные. Для чего 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рожден.  Конкурс рисунков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4B0B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04A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1560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5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5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59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5A1AF683" w14:textId="77777777" w:rsidTr="007C62DB">
        <w:trPr>
          <w:trHeight w:val="207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938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семья»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DC1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12A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28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59E87079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EA2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25C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Моё имя.  Презентация.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4B7D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47F8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7DFBAEDC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2FD9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6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6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62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261AC5BF" w14:textId="77777777" w:rsidTr="007C62DB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A73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AA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Уважения достойны. Беседа о пожилых людях.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D0B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DA37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58B52BD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DF92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6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6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65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05FB3F44" w14:textId="77777777" w:rsidTr="007C62DB">
        <w:trPr>
          <w:trHeight w:val="293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04D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культура»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2E0E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9E6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EFD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602F8CFF" w14:textId="77777777" w:rsidTr="007C62DB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D3E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AB6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Богатыри земли Русской. Урок – вернисаж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376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51F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53F71F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90B1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6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6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68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27FBE337" w14:textId="77777777" w:rsidTr="007C62DB">
        <w:trPr>
          <w:trHeight w:val="319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036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мое Отечество»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6E6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D3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080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248C7AC2" w14:textId="77777777" w:rsidTr="007C62DB">
        <w:trPr>
          <w:trHeight w:val="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735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EF6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Честь имею. Игровая программа.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EBE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1B49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A5BA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6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7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71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4CA4B3AB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221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CBD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подвигах женщин в военное время. Просмотр и обсуждение фильма.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56B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9EBD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F0A9BB8" w14:textId="77777777" w:rsidR="009875D7" w:rsidRDefault="009875D7" w:rsidP="007C62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9A69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7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7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74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17A1999C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D74F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43B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Посмотри, как он хорош, мир, в котором ты живешь. Конкурс стихов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3D8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D00A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D65D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7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7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77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12BF950C" w14:textId="77777777" w:rsidTr="007C62DB">
        <w:trPr>
          <w:trHeight w:val="262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B7D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«Я и семья»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4F2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7C4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11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1295E2A2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AED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8B3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Мама-милая моя. Конкурс рисунков.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2C7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25B4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096A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7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7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80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3034F6E3" w14:textId="77777777" w:rsidTr="007C62DB">
        <w:trPr>
          <w:trHeight w:val="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1108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31E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«Красный крест». Помощь престарелым людям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53A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7852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AF0A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8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8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83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1ECAF0F8" w14:textId="77777777" w:rsidTr="007C62DB">
        <w:trPr>
          <w:trHeight w:val="184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3DA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планета»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0BA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EE2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CD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02253F0F" w14:textId="77777777" w:rsidTr="007C62DB">
        <w:trPr>
          <w:trHeight w:val="2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0F4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88B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Судьба Земли – наша судьба. Круглый стол.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81F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C41D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14:paraId="52037A6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C004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8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8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86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38998A2F" w14:textId="77777777" w:rsidTr="007C62DB">
        <w:trPr>
          <w:trHeight w:val="243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E19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229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1AE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E92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3F735CB2" w14:textId="77777777" w:rsidTr="007C62DB">
        <w:trPr>
          <w:trHeight w:val="3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011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0F1C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человеком. 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F18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9AAA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  <w:p w14:paraId="1032131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676B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8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88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89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53AA4AB5" w14:textId="77777777" w:rsidTr="007C62DB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F70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88C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«Я и мое Отечество»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29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C5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8B0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64E557D4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E05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3FB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в котором я живу. Конкурс рисунков. Путешествие по стране.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3E5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0258" w14:textId="77777777" w:rsidR="009875D7" w:rsidRDefault="009875D7" w:rsidP="007C62DB">
            <w:r w:rsidRPr="0091308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BE0B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9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91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92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5F641B4E" w14:textId="77777777" w:rsidTr="007C62DB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43D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A70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Там, где погиб неизвестный солдат. Выставка рисунков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AC49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1FD9" w14:textId="77777777" w:rsidR="009875D7" w:rsidRDefault="009875D7" w:rsidP="007C62DB">
            <w:r w:rsidRPr="0091308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8B90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9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94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95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68DC831B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734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380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страны в названиях улиц. Презентация. Экскурсия в библиотеку.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BC2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280C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FBD8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9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97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298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002A936F" w14:textId="77777777" w:rsidTr="007C62DB">
        <w:trPr>
          <w:trHeight w:val="22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836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             «Я и школа»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725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335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8D1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40E026E6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C856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823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Зеленые ладошки земли. Десант чистоты и порядка.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E462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3A0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</w:p>
          <w:p w14:paraId="6FDBE6E4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B150" w14:textId="77777777" w:rsidR="009875D7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299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00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301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537DB402" w14:textId="77777777" w:rsidTr="007C62DB">
        <w:trPr>
          <w:trHeight w:val="329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16A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семья»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D3D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EF4D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15EB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47BC6BBB" w14:textId="77777777" w:rsidTr="007C62DB">
        <w:trPr>
          <w:trHeight w:val="3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903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44A7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«Что такое хорошо, а что такое плохо»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6B8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B7A3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7E3DEC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5361" w14:textId="77777777" w:rsidR="009875D7" w:rsidRPr="00042B1F" w:rsidRDefault="009875D7" w:rsidP="007C62DB">
            <w:pPr>
              <w:spacing w:line="256" w:lineRule="auto"/>
              <w:rPr>
                <w:rFonts w:asciiTheme="minorHAnsi" w:hAnsiTheme="minorHAnsi" w:cstheme="minorBidi"/>
              </w:rPr>
            </w:pPr>
            <w:hyperlink r:id="rId302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03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304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201EA06A" w14:textId="77777777" w:rsidTr="007C62DB">
        <w:trPr>
          <w:trHeight w:val="22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C751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«Я и мое Отечество»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4DC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ABE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5C9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9875D7" w14:paraId="5CACE66F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C5A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1B3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хочет стать знатоком истории. Чем живет планета Земля». КВН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EEE3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23E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03AD198F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35C1" w14:textId="77777777" w:rsidR="009875D7" w:rsidRPr="00042B1F" w:rsidRDefault="009875D7" w:rsidP="007C62DB">
            <w:pPr>
              <w:spacing w:line="256" w:lineRule="auto"/>
              <w:ind w:right="38"/>
              <w:rPr>
                <w:rFonts w:asciiTheme="minorHAnsi" w:hAnsiTheme="minorHAnsi" w:cstheme="minorBidi"/>
              </w:rPr>
            </w:pPr>
            <w:hyperlink r:id="rId305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https://vneuroka.ru/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06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https://uchi.ru/teachers/groups/9580470/subjects/6/course_programs/3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r:id="rId307" w:anchor="program-3-klass" w:history="1">
              <w:r>
                <w:rPr>
                  <w:rStyle w:val="ac"/>
                  <w:rFonts w:ascii="Times New Roman" w:eastAsiaTheme="majorEastAsia" w:hAnsi="Times New Roman" w:cs="Times New Roman"/>
                  <w:sz w:val="18"/>
                  <w:szCs w:val="18"/>
                </w:rPr>
                <w:t>https://www.yaklass.ru/p/okruzhayushchij-mir#program-3-klass</w:t>
              </w:r>
            </w:hyperlink>
          </w:p>
        </w:tc>
      </w:tr>
      <w:tr w:rsidR="009875D7" w14:paraId="3541833E" w14:textId="77777777" w:rsidTr="007C62DB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087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A1E7" w14:textId="77777777" w:rsidR="009875D7" w:rsidRDefault="009875D7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067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34ч.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9A0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9165" w14:textId="77777777" w:rsidR="009875D7" w:rsidRDefault="009875D7" w:rsidP="007C62DB">
            <w:pPr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2D54BA2A" w14:textId="77777777" w:rsidR="009875D7" w:rsidRDefault="009875D7" w:rsidP="009875D7">
      <w:pPr>
        <w:pStyle w:val="a7"/>
        <w:shd w:val="clear" w:color="auto" w:fill="FFFFFF"/>
        <w:ind w:left="360"/>
        <w:rPr>
          <w:b/>
          <w:bCs/>
          <w:i/>
          <w:iCs/>
        </w:rPr>
      </w:pPr>
    </w:p>
    <w:p w14:paraId="2676B287" w14:textId="77777777" w:rsidR="009875D7" w:rsidRDefault="009875D7" w:rsidP="009875D7">
      <w:pPr>
        <w:pStyle w:val="a7"/>
        <w:shd w:val="clear" w:color="auto" w:fill="FFFFFF"/>
        <w:ind w:left="360"/>
        <w:jc w:val="center"/>
        <w:rPr>
          <w:b/>
          <w:bCs/>
          <w:iCs/>
          <w:smallCaps/>
        </w:rPr>
      </w:pPr>
    </w:p>
    <w:p w14:paraId="32ABB3A5" w14:textId="77777777" w:rsidR="009875D7" w:rsidRDefault="009875D7" w:rsidP="009875D7">
      <w:pPr>
        <w:pStyle w:val="a7"/>
        <w:shd w:val="clear" w:color="auto" w:fill="FFFFFF"/>
        <w:ind w:left="360"/>
        <w:jc w:val="center"/>
        <w:rPr>
          <w:b/>
          <w:bCs/>
          <w:iCs/>
          <w:smallCaps/>
        </w:rPr>
      </w:pPr>
    </w:p>
    <w:p w14:paraId="0017892D" w14:textId="77777777" w:rsidR="009875D7" w:rsidRPr="009875D7" w:rsidRDefault="009875D7" w:rsidP="009875D7">
      <w:pPr>
        <w:pStyle w:val="a7"/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9875D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4 класс</w:t>
      </w:r>
    </w:p>
    <w:p w14:paraId="21F63AB9" w14:textId="77777777" w:rsidR="009875D7" w:rsidRPr="009875D7" w:rsidRDefault="009875D7" w:rsidP="009875D7">
      <w:pPr>
        <w:pStyle w:val="a7"/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9875D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«Я – гражданин России» - 34ч.</w:t>
      </w:r>
    </w:p>
    <w:p w14:paraId="7E378799" w14:textId="77777777" w:rsidR="009875D7" w:rsidRDefault="009875D7" w:rsidP="009875D7">
      <w:pPr>
        <w:pStyle w:val="a7"/>
        <w:shd w:val="clear" w:color="auto" w:fill="FFFFFF"/>
        <w:ind w:left="360"/>
        <w:jc w:val="center"/>
        <w:rPr>
          <w:b/>
          <w:bCs/>
          <w:iCs/>
          <w:smallCaps/>
        </w:rPr>
      </w:pPr>
    </w:p>
    <w:tbl>
      <w:tblPr>
        <w:tblpPr w:leftFromText="180" w:rightFromText="180" w:vertAnchor="text" w:tblpX="-417" w:tblpY="1"/>
        <w:tblOverlap w:val="never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039"/>
        <w:gridCol w:w="777"/>
        <w:gridCol w:w="1479"/>
        <w:gridCol w:w="6055"/>
      </w:tblGrid>
      <w:tr w:rsidR="009875D7" w14:paraId="1111520F" w14:textId="77777777" w:rsidTr="007C62DB">
        <w:tc>
          <w:tcPr>
            <w:tcW w:w="560" w:type="dxa"/>
            <w:hideMark/>
          </w:tcPr>
          <w:p w14:paraId="3359EF7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№ п/п</w:t>
            </w:r>
          </w:p>
        </w:tc>
        <w:tc>
          <w:tcPr>
            <w:tcW w:w="2039" w:type="dxa"/>
            <w:hideMark/>
          </w:tcPr>
          <w:p w14:paraId="1C4598CE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bCs/>
                <w:lang w:eastAsia="en-US"/>
              </w:rPr>
              <w:t>Тема занятия</w:t>
            </w:r>
          </w:p>
        </w:tc>
        <w:tc>
          <w:tcPr>
            <w:tcW w:w="777" w:type="dxa"/>
            <w:hideMark/>
          </w:tcPr>
          <w:p w14:paraId="3503DD1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</w:p>
        </w:tc>
        <w:tc>
          <w:tcPr>
            <w:tcW w:w="1479" w:type="dxa"/>
            <w:hideMark/>
          </w:tcPr>
          <w:p w14:paraId="7046B04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lang w:eastAsia="en-US"/>
              </w:rPr>
              <w:t>Форма проведения</w:t>
            </w:r>
          </w:p>
        </w:tc>
        <w:tc>
          <w:tcPr>
            <w:tcW w:w="6055" w:type="dxa"/>
            <w:hideMark/>
          </w:tcPr>
          <w:p w14:paraId="62E5483E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bCs/>
                <w:iCs/>
                <w:smallCaps/>
                <w:lang w:eastAsia="en-US"/>
              </w:rPr>
              <w:t xml:space="preserve">                                          ЭОР</w:t>
            </w:r>
          </w:p>
        </w:tc>
      </w:tr>
      <w:tr w:rsidR="009875D7" w14:paraId="6105D011" w14:textId="77777777" w:rsidTr="007C62DB">
        <w:tc>
          <w:tcPr>
            <w:tcW w:w="2599" w:type="dxa"/>
            <w:gridSpan w:val="2"/>
            <w:hideMark/>
          </w:tcPr>
          <w:p w14:paraId="6085D3A0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мое Отечество»</w:t>
            </w:r>
          </w:p>
        </w:tc>
        <w:tc>
          <w:tcPr>
            <w:tcW w:w="777" w:type="dxa"/>
          </w:tcPr>
          <w:p w14:paraId="09149A96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767B30D3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6055" w:type="dxa"/>
          </w:tcPr>
          <w:p w14:paraId="6F0D01A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</w:tr>
      <w:tr w:rsidR="009875D7" w14:paraId="7F3354D0" w14:textId="77777777" w:rsidTr="007C62DB">
        <w:tc>
          <w:tcPr>
            <w:tcW w:w="560" w:type="dxa"/>
            <w:hideMark/>
          </w:tcPr>
          <w:p w14:paraId="370BF903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</w:t>
            </w:r>
          </w:p>
        </w:tc>
        <w:tc>
          <w:tcPr>
            <w:tcW w:w="2039" w:type="dxa"/>
            <w:hideMark/>
          </w:tcPr>
          <w:p w14:paraId="615CC3F3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Поговорим о толерантности.</w:t>
            </w:r>
          </w:p>
        </w:tc>
        <w:tc>
          <w:tcPr>
            <w:tcW w:w="777" w:type="dxa"/>
            <w:hideMark/>
          </w:tcPr>
          <w:p w14:paraId="3ED635A4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3AD4B1CA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CB56ABA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26CC1AF8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08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09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10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2FC76C62" w14:textId="77777777" w:rsidTr="007C62DB">
        <w:tc>
          <w:tcPr>
            <w:tcW w:w="2599" w:type="dxa"/>
            <w:gridSpan w:val="2"/>
            <w:hideMark/>
          </w:tcPr>
          <w:p w14:paraId="6F499CA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я»</w:t>
            </w:r>
          </w:p>
        </w:tc>
        <w:tc>
          <w:tcPr>
            <w:tcW w:w="777" w:type="dxa"/>
          </w:tcPr>
          <w:p w14:paraId="760BC4D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3C8BC7B9" w14:textId="77777777" w:rsidR="009875D7" w:rsidRDefault="009875D7" w:rsidP="007C62DB">
            <w:pPr>
              <w:rPr>
                <w:rFonts w:ascii="Times New Roman" w:hAnsi="Times New Roman" w:cs="Times New Roman"/>
                <w:b/>
                <w:bCs/>
                <w:i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5979C6AB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7C0058EA" w14:textId="77777777" w:rsidTr="007C62DB">
        <w:tc>
          <w:tcPr>
            <w:tcW w:w="560" w:type="dxa"/>
            <w:hideMark/>
          </w:tcPr>
          <w:p w14:paraId="1095B269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</w:t>
            </w:r>
          </w:p>
        </w:tc>
        <w:tc>
          <w:tcPr>
            <w:tcW w:w="2039" w:type="dxa"/>
            <w:hideMark/>
          </w:tcPr>
          <w:p w14:paraId="59EA3292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Кто я. Какой я. Откуда я родом.  Беседа с творческим заданием</w:t>
            </w:r>
          </w:p>
        </w:tc>
        <w:tc>
          <w:tcPr>
            <w:tcW w:w="777" w:type="dxa"/>
            <w:hideMark/>
          </w:tcPr>
          <w:p w14:paraId="08A2EF5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6DC5CB4D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5815473A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435A5875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11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12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13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4F8D9174" w14:textId="77777777" w:rsidTr="007C62DB">
        <w:tc>
          <w:tcPr>
            <w:tcW w:w="2599" w:type="dxa"/>
            <w:gridSpan w:val="2"/>
            <w:hideMark/>
          </w:tcPr>
          <w:p w14:paraId="34601619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lastRenderedPageBreak/>
              <w:t>«Я и мое Отечество»</w:t>
            </w:r>
          </w:p>
        </w:tc>
        <w:tc>
          <w:tcPr>
            <w:tcW w:w="777" w:type="dxa"/>
          </w:tcPr>
          <w:p w14:paraId="653C981E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60A4AB56" w14:textId="77777777" w:rsidR="009875D7" w:rsidRDefault="009875D7" w:rsidP="007C62DB">
            <w:pPr>
              <w:rPr>
                <w:rFonts w:ascii="Times New Roman" w:hAnsi="Times New Roman" w:cs="Times New Roman"/>
                <w:b/>
                <w:bCs/>
                <w:i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284DE66C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2914C5BC" w14:textId="77777777" w:rsidTr="007C62DB">
        <w:tc>
          <w:tcPr>
            <w:tcW w:w="560" w:type="dxa"/>
            <w:hideMark/>
          </w:tcPr>
          <w:p w14:paraId="0511EF47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3</w:t>
            </w:r>
          </w:p>
        </w:tc>
        <w:tc>
          <w:tcPr>
            <w:tcW w:w="2039" w:type="dxa"/>
            <w:hideMark/>
          </w:tcPr>
          <w:p w14:paraId="1C152BFF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Символика России. Символы нашего края.</w:t>
            </w:r>
          </w:p>
        </w:tc>
        <w:tc>
          <w:tcPr>
            <w:tcW w:w="777" w:type="dxa"/>
            <w:hideMark/>
          </w:tcPr>
          <w:p w14:paraId="734587C3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D76318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4A572B9C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0D30ED85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14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15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16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A061F47" w14:textId="77777777" w:rsidTr="007C62DB">
        <w:tc>
          <w:tcPr>
            <w:tcW w:w="2599" w:type="dxa"/>
            <w:gridSpan w:val="2"/>
            <w:hideMark/>
          </w:tcPr>
          <w:p w14:paraId="1CF27C8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семья»</w:t>
            </w:r>
          </w:p>
        </w:tc>
        <w:tc>
          <w:tcPr>
            <w:tcW w:w="777" w:type="dxa"/>
          </w:tcPr>
          <w:p w14:paraId="1DA0794D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305A372C" w14:textId="77777777" w:rsidR="009875D7" w:rsidRDefault="009875D7" w:rsidP="007C62DB">
            <w:pPr>
              <w:rPr>
                <w:rFonts w:ascii="Times New Roman" w:hAnsi="Times New Roman" w:cs="Times New Roman"/>
                <w:b/>
                <w:bCs/>
                <w:i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10034F4E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476590C7" w14:textId="77777777" w:rsidTr="007C62DB">
        <w:tc>
          <w:tcPr>
            <w:tcW w:w="560" w:type="dxa"/>
            <w:hideMark/>
          </w:tcPr>
          <w:p w14:paraId="07EACCA0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4</w:t>
            </w:r>
          </w:p>
        </w:tc>
        <w:tc>
          <w:tcPr>
            <w:tcW w:w="2039" w:type="dxa"/>
            <w:hideMark/>
          </w:tcPr>
          <w:p w14:paraId="55B8C3D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День пожилого человека. Акция «Доброта души». Песни бабушек. Конкурс песен.</w:t>
            </w:r>
          </w:p>
        </w:tc>
        <w:tc>
          <w:tcPr>
            <w:tcW w:w="777" w:type="dxa"/>
            <w:hideMark/>
          </w:tcPr>
          <w:p w14:paraId="2C3D9494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5179AF35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</w:p>
          <w:p w14:paraId="44435BFF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672D1402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17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18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19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BC96386" w14:textId="77777777" w:rsidTr="007C62DB">
        <w:tc>
          <w:tcPr>
            <w:tcW w:w="2599" w:type="dxa"/>
            <w:gridSpan w:val="2"/>
            <w:hideMark/>
          </w:tcPr>
          <w:p w14:paraId="1E700C6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семья»</w:t>
            </w:r>
          </w:p>
        </w:tc>
        <w:tc>
          <w:tcPr>
            <w:tcW w:w="777" w:type="dxa"/>
          </w:tcPr>
          <w:p w14:paraId="4B9839F6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29F45FD8" w14:textId="77777777" w:rsidR="009875D7" w:rsidRDefault="009875D7" w:rsidP="007C62DB">
            <w:pPr>
              <w:rPr>
                <w:rFonts w:ascii="Times New Roman" w:hAnsi="Times New Roman" w:cs="Times New Roman"/>
                <w:b/>
                <w:bCs/>
                <w:i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1F0DB444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683D447B" w14:textId="77777777" w:rsidTr="007C62DB">
        <w:tc>
          <w:tcPr>
            <w:tcW w:w="560" w:type="dxa"/>
            <w:hideMark/>
          </w:tcPr>
          <w:p w14:paraId="27FC0F2E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5</w:t>
            </w:r>
          </w:p>
        </w:tc>
        <w:tc>
          <w:tcPr>
            <w:tcW w:w="2039" w:type="dxa"/>
            <w:hideMark/>
          </w:tcPr>
          <w:p w14:paraId="0BDF2929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Забота о родителях - дело совести каждого. Моя семья. Мини – проект.</w:t>
            </w:r>
          </w:p>
        </w:tc>
        <w:tc>
          <w:tcPr>
            <w:tcW w:w="777" w:type="dxa"/>
            <w:hideMark/>
          </w:tcPr>
          <w:p w14:paraId="0B3ACE62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6A0C39D3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6055" w:type="dxa"/>
            <w:hideMark/>
          </w:tcPr>
          <w:p w14:paraId="721344A4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20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21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22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5E2530C7" w14:textId="77777777" w:rsidTr="007C62DB">
        <w:tc>
          <w:tcPr>
            <w:tcW w:w="560" w:type="dxa"/>
            <w:hideMark/>
          </w:tcPr>
          <w:p w14:paraId="11791B19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6</w:t>
            </w:r>
          </w:p>
        </w:tc>
        <w:tc>
          <w:tcPr>
            <w:tcW w:w="2039" w:type="dxa"/>
            <w:hideMark/>
          </w:tcPr>
          <w:p w14:paraId="6E113D96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 xml:space="preserve"> Продолжаем изучать Школьный Устав. Наши классные обязанности. Выпуск буклетов.</w:t>
            </w:r>
          </w:p>
        </w:tc>
        <w:tc>
          <w:tcPr>
            <w:tcW w:w="777" w:type="dxa"/>
            <w:hideMark/>
          </w:tcPr>
          <w:p w14:paraId="2674837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5EE4AD05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6055" w:type="dxa"/>
            <w:hideMark/>
          </w:tcPr>
          <w:p w14:paraId="05CE8085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23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24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25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039563F7" w14:textId="77777777" w:rsidTr="007C62DB">
        <w:tc>
          <w:tcPr>
            <w:tcW w:w="560" w:type="dxa"/>
            <w:hideMark/>
          </w:tcPr>
          <w:p w14:paraId="53CD208D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bCs/>
                <w:iCs/>
                <w:smallCaps/>
                <w:lang w:eastAsia="en-US"/>
              </w:rPr>
              <w:t>7</w:t>
            </w:r>
          </w:p>
        </w:tc>
        <w:tc>
          <w:tcPr>
            <w:tcW w:w="2039" w:type="dxa"/>
            <w:hideMark/>
          </w:tcPr>
          <w:p w14:paraId="7F66AE64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Десант чистоты и порядка.</w:t>
            </w:r>
          </w:p>
        </w:tc>
        <w:tc>
          <w:tcPr>
            <w:tcW w:w="777" w:type="dxa"/>
            <w:hideMark/>
          </w:tcPr>
          <w:p w14:paraId="213D251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1C5D43A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Десант</w:t>
            </w:r>
          </w:p>
        </w:tc>
        <w:tc>
          <w:tcPr>
            <w:tcW w:w="6055" w:type="dxa"/>
            <w:hideMark/>
          </w:tcPr>
          <w:p w14:paraId="5D6B973A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26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27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28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787D9E24" w14:textId="77777777" w:rsidTr="007C62DB">
        <w:tc>
          <w:tcPr>
            <w:tcW w:w="2599" w:type="dxa"/>
            <w:gridSpan w:val="2"/>
            <w:hideMark/>
          </w:tcPr>
          <w:p w14:paraId="1528B0A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планета»</w:t>
            </w:r>
          </w:p>
        </w:tc>
        <w:tc>
          <w:tcPr>
            <w:tcW w:w="777" w:type="dxa"/>
          </w:tcPr>
          <w:p w14:paraId="550ED4A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35011BE1" w14:textId="77777777" w:rsidR="009875D7" w:rsidRDefault="009875D7" w:rsidP="007C62DB">
            <w:pPr>
              <w:rPr>
                <w:rFonts w:ascii="Times New Roman" w:hAnsi="Times New Roman" w:cs="Times New Roman"/>
                <w:b/>
                <w:bCs/>
                <w:i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0697615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08369E64" w14:textId="77777777" w:rsidTr="007C62DB">
        <w:tc>
          <w:tcPr>
            <w:tcW w:w="560" w:type="dxa"/>
            <w:hideMark/>
          </w:tcPr>
          <w:p w14:paraId="0628C7FD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8</w:t>
            </w:r>
          </w:p>
        </w:tc>
        <w:tc>
          <w:tcPr>
            <w:tcW w:w="2039" w:type="dxa"/>
            <w:hideMark/>
          </w:tcPr>
          <w:p w14:paraId="658CE097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 xml:space="preserve">В ответе за тех, кого приучили. Беседа с элементами игры. Покормите птиц зимой. </w:t>
            </w:r>
          </w:p>
        </w:tc>
        <w:tc>
          <w:tcPr>
            <w:tcW w:w="777" w:type="dxa"/>
            <w:hideMark/>
          </w:tcPr>
          <w:p w14:paraId="6890FD16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1D4A14FA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E138872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0E665E26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29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0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1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16F06BCE" w14:textId="77777777" w:rsidTr="007C62DB">
        <w:tc>
          <w:tcPr>
            <w:tcW w:w="2599" w:type="dxa"/>
            <w:gridSpan w:val="2"/>
            <w:hideMark/>
          </w:tcPr>
          <w:p w14:paraId="326719D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школа»</w:t>
            </w:r>
          </w:p>
        </w:tc>
        <w:tc>
          <w:tcPr>
            <w:tcW w:w="777" w:type="dxa"/>
          </w:tcPr>
          <w:p w14:paraId="38578A86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116A17B7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2E1C8393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519B0B42" w14:textId="77777777" w:rsidTr="007C62DB">
        <w:tc>
          <w:tcPr>
            <w:tcW w:w="560" w:type="dxa"/>
            <w:hideMark/>
          </w:tcPr>
          <w:p w14:paraId="206489AA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9</w:t>
            </w:r>
          </w:p>
        </w:tc>
        <w:tc>
          <w:tcPr>
            <w:tcW w:w="2039" w:type="dxa"/>
            <w:hideMark/>
          </w:tcPr>
          <w:p w14:paraId="4C0211B4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Продолжаем изучать Школьный Устав.</w:t>
            </w:r>
          </w:p>
        </w:tc>
        <w:tc>
          <w:tcPr>
            <w:tcW w:w="777" w:type="dxa"/>
            <w:hideMark/>
          </w:tcPr>
          <w:p w14:paraId="066E032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57BC41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81D6BEF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5BC28CA9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32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3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4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A3CA006" w14:textId="77777777" w:rsidTr="007C62DB">
        <w:tc>
          <w:tcPr>
            <w:tcW w:w="2599" w:type="dxa"/>
            <w:gridSpan w:val="2"/>
            <w:hideMark/>
          </w:tcPr>
          <w:p w14:paraId="440BB0F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планета»</w:t>
            </w:r>
          </w:p>
        </w:tc>
        <w:tc>
          <w:tcPr>
            <w:tcW w:w="777" w:type="dxa"/>
          </w:tcPr>
          <w:p w14:paraId="0F914409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52EBBF3F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3914B3A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36F5E06E" w14:textId="77777777" w:rsidTr="007C62DB">
        <w:tc>
          <w:tcPr>
            <w:tcW w:w="560" w:type="dxa"/>
            <w:hideMark/>
          </w:tcPr>
          <w:p w14:paraId="32D3F347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10</w:t>
            </w:r>
          </w:p>
        </w:tc>
        <w:tc>
          <w:tcPr>
            <w:tcW w:w="2039" w:type="dxa"/>
            <w:hideMark/>
          </w:tcPr>
          <w:p w14:paraId="0828B041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Тропы природы. Изготовление поделок из бросового материала.</w:t>
            </w:r>
          </w:p>
        </w:tc>
        <w:tc>
          <w:tcPr>
            <w:tcW w:w="777" w:type="dxa"/>
            <w:hideMark/>
          </w:tcPr>
          <w:p w14:paraId="1BFE6FB4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0B1007D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  <w:p w14:paraId="01086B9E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hideMark/>
          </w:tcPr>
          <w:p w14:paraId="3B153097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35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6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7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45C3DD24" w14:textId="77777777" w:rsidTr="007C62DB">
        <w:tc>
          <w:tcPr>
            <w:tcW w:w="2599" w:type="dxa"/>
            <w:gridSpan w:val="2"/>
            <w:hideMark/>
          </w:tcPr>
          <w:p w14:paraId="11AFBD8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lastRenderedPageBreak/>
              <w:t>«Я и мое Отечество»</w:t>
            </w:r>
          </w:p>
        </w:tc>
        <w:tc>
          <w:tcPr>
            <w:tcW w:w="777" w:type="dxa"/>
          </w:tcPr>
          <w:p w14:paraId="1E065DD4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754A3E91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3C4F357D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24BEE294" w14:textId="77777777" w:rsidTr="007C62DB">
        <w:tc>
          <w:tcPr>
            <w:tcW w:w="560" w:type="dxa"/>
            <w:hideMark/>
          </w:tcPr>
          <w:p w14:paraId="06079B07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11</w:t>
            </w:r>
          </w:p>
        </w:tc>
        <w:tc>
          <w:tcPr>
            <w:tcW w:w="2039" w:type="dxa"/>
            <w:hideMark/>
          </w:tcPr>
          <w:p w14:paraId="6CD31310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Государственный праздник</w:t>
            </w:r>
            <w:r>
              <w:rPr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– День Согласия и примирения.</w:t>
            </w:r>
          </w:p>
        </w:tc>
        <w:tc>
          <w:tcPr>
            <w:tcW w:w="777" w:type="dxa"/>
            <w:hideMark/>
          </w:tcPr>
          <w:p w14:paraId="788F3D80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2A375EE6" w14:textId="77777777" w:rsidR="009875D7" w:rsidRDefault="009875D7" w:rsidP="007C62DB">
            <w:r w:rsidRPr="00EE714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055" w:type="dxa"/>
            <w:hideMark/>
          </w:tcPr>
          <w:p w14:paraId="294059B9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38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39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0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452A624" w14:textId="77777777" w:rsidTr="007C62DB">
        <w:tc>
          <w:tcPr>
            <w:tcW w:w="560" w:type="dxa"/>
            <w:hideMark/>
          </w:tcPr>
          <w:p w14:paraId="4A070F79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12</w:t>
            </w:r>
          </w:p>
        </w:tc>
        <w:tc>
          <w:tcPr>
            <w:tcW w:w="2039" w:type="dxa"/>
            <w:hideMark/>
          </w:tcPr>
          <w:p w14:paraId="0BE9684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От вершины к корням. Из истории появления законов.</w:t>
            </w:r>
          </w:p>
        </w:tc>
        <w:tc>
          <w:tcPr>
            <w:tcW w:w="777" w:type="dxa"/>
            <w:hideMark/>
          </w:tcPr>
          <w:p w14:paraId="14524509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332F2A8F" w14:textId="77777777" w:rsidR="009875D7" w:rsidRDefault="009875D7" w:rsidP="007C62DB">
            <w:r w:rsidRPr="00EE714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6055" w:type="dxa"/>
            <w:hideMark/>
          </w:tcPr>
          <w:p w14:paraId="338083F2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41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2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3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370FD83C" w14:textId="77777777" w:rsidTr="007C62DB">
        <w:tc>
          <w:tcPr>
            <w:tcW w:w="560" w:type="dxa"/>
            <w:hideMark/>
          </w:tcPr>
          <w:p w14:paraId="51BC9B01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13</w:t>
            </w:r>
          </w:p>
        </w:tc>
        <w:tc>
          <w:tcPr>
            <w:tcW w:w="2039" w:type="dxa"/>
            <w:hideMark/>
          </w:tcPr>
          <w:p w14:paraId="4B934CBB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Права ребенка. Книга Ю Яковлева «Ваши права, дети».</w:t>
            </w:r>
          </w:p>
        </w:tc>
        <w:tc>
          <w:tcPr>
            <w:tcW w:w="777" w:type="dxa"/>
            <w:hideMark/>
          </w:tcPr>
          <w:p w14:paraId="6CF373D4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52AF7A4F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0F410ED" w14:textId="77777777" w:rsidR="009875D7" w:rsidRDefault="009875D7" w:rsidP="007C62DB"/>
        </w:tc>
        <w:tc>
          <w:tcPr>
            <w:tcW w:w="6055" w:type="dxa"/>
            <w:hideMark/>
          </w:tcPr>
          <w:p w14:paraId="1E3A20FA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44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5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6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43C51401" w14:textId="77777777" w:rsidTr="007C62DB">
        <w:tc>
          <w:tcPr>
            <w:tcW w:w="2599" w:type="dxa"/>
            <w:gridSpan w:val="2"/>
            <w:hideMark/>
          </w:tcPr>
          <w:p w14:paraId="75E73F39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я»</w:t>
            </w:r>
          </w:p>
        </w:tc>
        <w:tc>
          <w:tcPr>
            <w:tcW w:w="777" w:type="dxa"/>
          </w:tcPr>
          <w:p w14:paraId="43716E36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719DD4DF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4EFC653F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51D1A636" w14:textId="77777777" w:rsidTr="007C62DB">
        <w:tc>
          <w:tcPr>
            <w:tcW w:w="560" w:type="dxa"/>
            <w:hideMark/>
          </w:tcPr>
          <w:p w14:paraId="7A9D3656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14</w:t>
            </w:r>
          </w:p>
        </w:tc>
        <w:tc>
          <w:tcPr>
            <w:tcW w:w="2039" w:type="dxa"/>
            <w:hideMark/>
          </w:tcPr>
          <w:p w14:paraId="7C3A887C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Тест «Познай себя».</w:t>
            </w:r>
          </w:p>
        </w:tc>
        <w:tc>
          <w:tcPr>
            <w:tcW w:w="777" w:type="dxa"/>
            <w:hideMark/>
          </w:tcPr>
          <w:p w14:paraId="6C92F800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5D411B0C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5B78FBA" w14:textId="77777777" w:rsidR="009875D7" w:rsidRDefault="009875D7" w:rsidP="007C62DB"/>
        </w:tc>
        <w:tc>
          <w:tcPr>
            <w:tcW w:w="6055" w:type="dxa"/>
            <w:hideMark/>
          </w:tcPr>
          <w:p w14:paraId="0E11896C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47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8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49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7097BE71" w14:textId="77777777" w:rsidTr="007C62DB">
        <w:tc>
          <w:tcPr>
            <w:tcW w:w="560" w:type="dxa"/>
            <w:hideMark/>
          </w:tcPr>
          <w:p w14:paraId="72E2455F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15</w:t>
            </w:r>
          </w:p>
        </w:tc>
        <w:tc>
          <w:tcPr>
            <w:tcW w:w="2039" w:type="dxa"/>
            <w:hideMark/>
          </w:tcPr>
          <w:p w14:paraId="6D8C52F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Правила счастливого человека.  Психологический практикум.</w:t>
            </w:r>
          </w:p>
        </w:tc>
        <w:tc>
          <w:tcPr>
            <w:tcW w:w="777" w:type="dxa"/>
            <w:hideMark/>
          </w:tcPr>
          <w:p w14:paraId="3B576E2D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242A80DA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D9DF022" w14:textId="77777777" w:rsidR="009875D7" w:rsidRDefault="009875D7" w:rsidP="007C62DB"/>
        </w:tc>
        <w:tc>
          <w:tcPr>
            <w:tcW w:w="6055" w:type="dxa"/>
            <w:hideMark/>
          </w:tcPr>
          <w:p w14:paraId="7F120005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50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51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52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736CE789" w14:textId="77777777" w:rsidTr="007C62DB">
        <w:tc>
          <w:tcPr>
            <w:tcW w:w="2599" w:type="dxa"/>
            <w:gridSpan w:val="2"/>
            <w:hideMark/>
          </w:tcPr>
          <w:p w14:paraId="0871F45C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планета»</w:t>
            </w:r>
          </w:p>
        </w:tc>
        <w:tc>
          <w:tcPr>
            <w:tcW w:w="777" w:type="dxa"/>
          </w:tcPr>
          <w:p w14:paraId="16B811E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2E940318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7F477553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68DA0D44" w14:textId="77777777" w:rsidTr="007C62DB">
        <w:tc>
          <w:tcPr>
            <w:tcW w:w="560" w:type="dxa"/>
            <w:hideMark/>
          </w:tcPr>
          <w:p w14:paraId="33FB72AC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16</w:t>
            </w:r>
          </w:p>
        </w:tc>
        <w:tc>
          <w:tcPr>
            <w:tcW w:w="2039" w:type="dxa"/>
            <w:hideMark/>
          </w:tcPr>
          <w:p w14:paraId="506B0CB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Мой город. Конкурс сочинений.</w:t>
            </w:r>
          </w:p>
        </w:tc>
        <w:tc>
          <w:tcPr>
            <w:tcW w:w="777" w:type="dxa"/>
            <w:hideMark/>
          </w:tcPr>
          <w:p w14:paraId="35D3DFB0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1C392B8C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6055" w:type="dxa"/>
            <w:hideMark/>
          </w:tcPr>
          <w:p w14:paraId="58484DB5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53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54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55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26CE366B" w14:textId="77777777" w:rsidTr="007C62DB">
        <w:tc>
          <w:tcPr>
            <w:tcW w:w="2599" w:type="dxa"/>
            <w:gridSpan w:val="2"/>
            <w:hideMark/>
          </w:tcPr>
          <w:p w14:paraId="103BD4D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школа»</w:t>
            </w:r>
          </w:p>
        </w:tc>
        <w:tc>
          <w:tcPr>
            <w:tcW w:w="777" w:type="dxa"/>
          </w:tcPr>
          <w:p w14:paraId="62617F4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515D40C1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018A042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4E6BBB4E" w14:textId="77777777" w:rsidTr="007C62DB">
        <w:tc>
          <w:tcPr>
            <w:tcW w:w="560" w:type="dxa"/>
            <w:hideMark/>
          </w:tcPr>
          <w:p w14:paraId="500A7014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17</w:t>
            </w:r>
          </w:p>
        </w:tc>
        <w:tc>
          <w:tcPr>
            <w:tcW w:w="2039" w:type="dxa"/>
            <w:hideMark/>
          </w:tcPr>
          <w:p w14:paraId="3B7A8000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Зачем нужно учиться в школе. Диспут.</w:t>
            </w:r>
          </w:p>
        </w:tc>
        <w:tc>
          <w:tcPr>
            <w:tcW w:w="777" w:type="dxa"/>
            <w:hideMark/>
          </w:tcPr>
          <w:p w14:paraId="658D6227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7BFB706B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6055" w:type="dxa"/>
            <w:hideMark/>
          </w:tcPr>
          <w:p w14:paraId="7814BB8B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56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57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58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B652791" w14:textId="77777777" w:rsidTr="007C62DB">
        <w:tc>
          <w:tcPr>
            <w:tcW w:w="2599" w:type="dxa"/>
            <w:gridSpan w:val="2"/>
            <w:hideMark/>
          </w:tcPr>
          <w:p w14:paraId="15FD8A43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я»</w:t>
            </w:r>
          </w:p>
        </w:tc>
        <w:tc>
          <w:tcPr>
            <w:tcW w:w="777" w:type="dxa"/>
          </w:tcPr>
          <w:p w14:paraId="3AADE789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3C983947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36DA2FB6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1AF4D015" w14:textId="77777777" w:rsidTr="007C62DB">
        <w:tc>
          <w:tcPr>
            <w:tcW w:w="560" w:type="dxa"/>
            <w:hideMark/>
          </w:tcPr>
          <w:p w14:paraId="22ABC656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18</w:t>
            </w:r>
          </w:p>
        </w:tc>
        <w:tc>
          <w:tcPr>
            <w:tcW w:w="2039" w:type="dxa"/>
            <w:hideMark/>
          </w:tcPr>
          <w:p w14:paraId="32E49102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Хочу и надо. Беседа с элементами игры.</w:t>
            </w:r>
          </w:p>
        </w:tc>
        <w:tc>
          <w:tcPr>
            <w:tcW w:w="777" w:type="dxa"/>
            <w:hideMark/>
          </w:tcPr>
          <w:p w14:paraId="059BC34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3A06F6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7CDEF472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hideMark/>
          </w:tcPr>
          <w:p w14:paraId="1054A96F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59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0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1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0E3AA38" w14:textId="77777777" w:rsidTr="007C62DB">
        <w:tc>
          <w:tcPr>
            <w:tcW w:w="2599" w:type="dxa"/>
            <w:gridSpan w:val="2"/>
            <w:hideMark/>
          </w:tcPr>
          <w:p w14:paraId="3CDF776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семья»</w:t>
            </w:r>
          </w:p>
        </w:tc>
        <w:tc>
          <w:tcPr>
            <w:tcW w:w="777" w:type="dxa"/>
          </w:tcPr>
          <w:p w14:paraId="63F509C7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4A850330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6BD837DB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6A2DF5E5" w14:textId="77777777" w:rsidTr="007C62DB">
        <w:tc>
          <w:tcPr>
            <w:tcW w:w="560" w:type="dxa"/>
            <w:hideMark/>
          </w:tcPr>
          <w:p w14:paraId="19060249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19</w:t>
            </w:r>
          </w:p>
        </w:tc>
        <w:tc>
          <w:tcPr>
            <w:tcW w:w="2039" w:type="dxa"/>
            <w:hideMark/>
          </w:tcPr>
          <w:p w14:paraId="16925921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Я и моя семья. Фотовыставка.</w:t>
            </w:r>
          </w:p>
        </w:tc>
        <w:tc>
          <w:tcPr>
            <w:tcW w:w="777" w:type="dxa"/>
            <w:hideMark/>
          </w:tcPr>
          <w:p w14:paraId="0771F9B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3A85BA32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6055" w:type="dxa"/>
            <w:hideMark/>
          </w:tcPr>
          <w:p w14:paraId="3744EC67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62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3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4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52F2E681" w14:textId="77777777" w:rsidTr="007C62DB">
        <w:tc>
          <w:tcPr>
            <w:tcW w:w="2599" w:type="dxa"/>
            <w:gridSpan w:val="2"/>
            <w:hideMark/>
          </w:tcPr>
          <w:p w14:paraId="003F412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мое Отечество»</w:t>
            </w:r>
          </w:p>
        </w:tc>
        <w:tc>
          <w:tcPr>
            <w:tcW w:w="777" w:type="dxa"/>
          </w:tcPr>
          <w:p w14:paraId="15B39C1C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2678AC53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7E77BF4D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4844E740" w14:textId="77777777" w:rsidTr="007C62DB">
        <w:tc>
          <w:tcPr>
            <w:tcW w:w="560" w:type="dxa"/>
            <w:hideMark/>
          </w:tcPr>
          <w:p w14:paraId="4B81D4AE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lastRenderedPageBreak/>
              <w:t>20</w:t>
            </w:r>
          </w:p>
        </w:tc>
        <w:tc>
          <w:tcPr>
            <w:tcW w:w="2039" w:type="dxa"/>
            <w:hideMark/>
          </w:tcPr>
          <w:p w14:paraId="4EC8EDAD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Герои России. Сообщения учащихся.</w:t>
            </w:r>
          </w:p>
        </w:tc>
        <w:tc>
          <w:tcPr>
            <w:tcW w:w="777" w:type="dxa"/>
            <w:hideMark/>
          </w:tcPr>
          <w:p w14:paraId="0D52F73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2E2CC00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1B8FFBC" w14:textId="77777777" w:rsidR="009875D7" w:rsidRDefault="009875D7" w:rsidP="007C62DB"/>
        </w:tc>
        <w:tc>
          <w:tcPr>
            <w:tcW w:w="6055" w:type="dxa"/>
            <w:hideMark/>
          </w:tcPr>
          <w:p w14:paraId="013779B6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65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6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7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3A567219" w14:textId="77777777" w:rsidTr="007C62DB">
        <w:tc>
          <w:tcPr>
            <w:tcW w:w="560" w:type="dxa"/>
            <w:hideMark/>
          </w:tcPr>
          <w:p w14:paraId="16685B92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21</w:t>
            </w:r>
          </w:p>
        </w:tc>
        <w:tc>
          <w:tcPr>
            <w:tcW w:w="2039" w:type="dxa"/>
            <w:hideMark/>
          </w:tcPr>
          <w:p w14:paraId="3C8D9C66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О подвигах женщин в военное время. Просмотр и обсуждение фильма</w:t>
            </w:r>
          </w:p>
        </w:tc>
        <w:tc>
          <w:tcPr>
            <w:tcW w:w="777" w:type="dxa"/>
            <w:hideMark/>
          </w:tcPr>
          <w:p w14:paraId="1FB5BCE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1A1D17E7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692AC9EA" w14:textId="77777777" w:rsidR="009875D7" w:rsidRDefault="009875D7" w:rsidP="007C62DB"/>
        </w:tc>
        <w:tc>
          <w:tcPr>
            <w:tcW w:w="6055" w:type="dxa"/>
            <w:hideMark/>
          </w:tcPr>
          <w:p w14:paraId="2990FD69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68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69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70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0B43A066" w14:textId="77777777" w:rsidTr="007C62DB">
        <w:tc>
          <w:tcPr>
            <w:tcW w:w="2599" w:type="dxa"/>
            <w:gridSpan w:val="2"/>
            <w:hideMark/>
          </w:tcPr>
          <w:p w14:paraId="2163F177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семья»</w:t>
            </w:r>
          </w:p>
        </w:tc>
        <w:tc>
          <w:tcPr>
            <w:tcW w:w="777" w:type="dxa"/>
          </w:tcPr>
          <w:p w14:paraId="1233278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4F80B3A5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1778AAF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0966C08A" w14:textId="77777777" w:rsidTr="007C62DB">
        <w:tc>
          <w:tcPr>
            <w:tcW w:w="560" w:type="dxa"/>
            <w:hideMark/>
          </w:tcPr>
          <w:p w14:paraId="3C6D144A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22</w:t>
            </w:r>
          </w:p>
        </w:tc>
        <w:tc>
          <w:tcPr>
            <w:tcW w:w="2039" w:type="dxa"/>
            <w:hideMark/>
          </w:tcPr>
          <w:p w14:paraId="3FB02D4E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Мои семейные обязанности. Проигрывание сюжетов.</w:t>
            </w:r>
          </w:p>
        </w:tc>
        <w:tc>
          <w:tcPr>
            <w:tcW w:w="777" w:type="dxa"/>
            <w:hideMark/>
          </w:tcPr>
          <w:p w14:paraId="64C6DBAE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3BE693F4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7C6C724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hideMark/>
          </w:tcPr>
          <w:p w14:paraId="3FD27F34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71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72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73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21F11A2F" w14:textId="77777777" w:rsidTr="007C62DB">
        <w:tc>
          <w:tcPr>
            <w:tcW w:w="2599" w:type="dxa"/>
            <w:gridSpan w:val="2"/>
            <w:hideMark/>
          </w:tcPr>
          <w:p w14:paraId="45F52F0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культура»</w:t>
            </w:r>
          </w:p>
        </w:tc>
        <w:tc>
          <w:tcPr>
            <w:tcW w:w="777" w:type="dxa"/>
          </w:tcPr>
          <w:p w14:paraId="6A19B831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77BC26C9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0828D7F2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19B12414" w14:textId="77777777" w:rsidTr="007C62DB">
        <w:tc>
          <w:tcPr>
            <w:tcW w:w="560" w:type="dxa"/>
            <w:hideMark/>
          </w:tcPr>
          <w:p w14:paraId="39864A8D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23</w:t>
            </w:r>
          </w:p>
        </w:tc>
        <w:tc>
          <w:tcPr>
            <w:tcW w:w="2039" w:type="dxa"/>
            <w:hideMark/>
          </w:tcPr>
          <w:p w14:paraId="6FE6D604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Масленица. Конкурс на лучший рецепт блинов. Музыкальные превращения.</w:t>
            </w:r>
          </w:p>
        </w:tc>
        <w:tc>
          <w:tcPr>
            <w:tcW w:w="777" w:type="dxa"/>
            <w:hideMark/>
          </w:tcPr>
          <w:p w14:paraId="05AD4CA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64620CB6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6055" w:type="dxa"/>
            <w:hideMark/>
          </w:tcPr>
          <w:p w14:paraId="208E99DB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74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75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76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1614B0CD" w14:textId="77777777" w:rsidTr="007C62DB">
        <w:tc>
          <w:tcPr>
            <w:tcW w:w="2599" w:type="dxa"/>
            <w:gridSpan w:val="2"/>
            <w:hideMark/>
          </w:tcPr>
          <w:p w14:paraId="3BC1CB9D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я»</w:t>
            </w:r>
          </w:p>
        </w:tc>
        <w:tc>
          <w:tcPr>
            <w:tcW w:w="777" w:type="dxa"/>
          </w:tcPr>
          <w:p w14:paraId="14AD104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4E56C0F2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7134EA7D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159DC22B" w14:textId="77777777" w:rsidTr="007C62DB">
        <w:tc>
          <w:tcPr>
            <w:tcW w:w="560" w:type="dxa"/>
            <w:hideMark/>
          </w:tcPr>
          <w:p w14:paraId="32CF77D3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24</w:t>
            </w:r>
          </w:p>
        </w:tc>
        <w:tc>
          <w:tcPr>
            <w:tcW w:w="2039" w:type="dxa"/>
            <w:hideMark/>
          </w:tcPr>
          <w:p w14:paraId="5C349AD7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«Можно» и «нельзя» в жизни. Игра – упражнение.</w:t>
            </w:r>
          </w:p>
        </w:tc>
        <w:tc>
          <w:tcPr>
            <w:tcW w:w="777" w:type="dxa"/>
            <w:hideMark/>
          </w:tcPr>
          <w:p w14:paraId="692504FE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C3D6AC6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6055" w:type="dxa"/>
            <w:hideMark/>
          </w:tcPr>
          <w:p w14:paraId="6B361A59" w14:textId="77777777" w:rsidR="009875D7" w:rsidRPr="00042B1F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77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vneuroka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78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uchi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teachers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groups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/9580470/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subjects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/6/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course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_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/4</w:t>
              </w:r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  <w:hyperlink r:id="rId379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https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://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www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yaklass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ru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/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okruzhayushchij</w:t>
              </w:r>
              <w:proofErr w:type="spellEnd"/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mir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#</w:t>
              </w:r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program</w:t>
              </w:r>
              <w:r w:rsidRPr="00042B1F"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-4-</w:t>
              </w:r>
              <w:proofErr w:type="spellStart"/>
              <w:r>
                <w:rPr>
                  <w:rStyle w:val="ac"/>
                  <w:rFonts w:eastAsiaTheme="majorEastAsia"/>
                  <w:sz w:val="18"/>
                  <w:szCs w:val="18"/>
                  <w:lang w:val="en-US" w:eastAsia="en-US"/>
                </w:rPr>
                <w:t>klass</w:t>
              </w:r>
              <w:proofErr w:type="spellEnd"/>
            </w:hyperlink>
            <w:r w:rsidRPr="00042B1F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59218F66" w14:textId="77777777" w:rsidTr="007C62DB">
        <w:tc>
          <w:tcPr>
            <w:tcW w:w="2599" w:type="dxa"/>
            <w:gridSpan w:val="2"/>
            <w:hideMark/>
          </w:tcPr>
          <w:p w14:paraId="602EAC9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культура»</w:t>
            </w:r>
          </w:p>
        </w:tc>
        <w:tc>
          <w:tcPr>
            <w:tcW w:w="777" w:type="dxa"/>
          </w:tcPr>
          <w:p w14:paraId="799FBC79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000E60D4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42A543A9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6C5ECBFB" w14:textId="77777777" w:rsidTr="007C62DB">
        <w:tc>
          <w:tcPr>
            <w:tcW w:w="560" w:type="dxa"/>
            <w:hideMark/>
          </w:tcPr>
          <w:p w14:paraId="77871DD5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25</w:t>
            </w:r>
          </w:p>
        </w:tc>
        <w:tc>
          <w:tcPr>
            <w:tcW w:w="2039" w:type="dxa"/>
            <w:hideMark/>
          </w:tcPr>
          <w:p w14:paraId="1590762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 xml:space="preserve">Знаменитые писатели и поэты. Сто великих женщин. </w:t>
            </w:r>
          </w:p>
        </w:tc>
        <w:tc>
          <w:tcPr>
            <w:tcW w:w="777" w:type="dxa"/>
            <w:hideMark/>
          </w:tcPr>
          <w:p w14:paraId="6211A71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5A43C691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75257EC4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hideMark/>
          </w:tcPr>
          <w:p w14:paraId="3A7D1A18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80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81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82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4CD38F7D" w14:textId="77777777" w:rsidTr="007C62DB">
        <w:tc>
          <w:tcPr>
            <w:tcW w:w="2599" w:type="dxa"/>
            <w:gridSpan w:val="2"/>
            <w:hideMark/>
          </w:tcPr>
          <w:p w14:paraId="0BC43E0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планета»</w:t>
            </w:r>
          </w:p>
        </w:tc>
        <w:tc>
          <w:tcPr>
            <w:tcW w:w="777" w:type="dxa"/>
          </w:tcPr>
          <w:p w14:paraId="028CE82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72B367A0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679B5332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1451B188" w14:textId="77777777" w:rsidTr="007C62DB">
        <w:tc>
          <w:tcPr>
            <w:tcW w:w="560" w:type="dxa"/>
            <w:hideMark/>
          </w:tcPr>
          <w:p w14:paraId="6B347E95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26</w:t>
            </w:r>
          </w:p>
        </w:tc>
        <w:tc>
          <w:tcPr>
            <w:tcW w:w="2039" w:type="dxa"/>
            <w:hideMark/>
          </w:tcPr>
          <w:p w14:paraId="57E9019B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 xml:space="preserve"> Берегите природу. Конкурс стихов. Конкурс экологических сказок.</w:t>
            </w:r>
          </w:p>
        </w:tc>
        <w:tc>
          <w:tcPr>
            <w:tcW w:w="777" w:type="dxa"/>
            <w:hideMark/>
          </w:tcPr>
          <w:p w14:paraId="20EF6B4E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1BF45A91" w14:textId="77777777" w:rsidR="009875D7" w:rsidRDefault="009875D7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6055" w:type="dxa"/>
            <w:hideMark/>
          </w:tcPr>
          <w:p w14:paraId="08432E3E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83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84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85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AB77AB9" w14:textId="77777777" w:rsidTr="007C62DB">
        <w:tc>
          <w:tcPr>
            <w:tcW w:w="560" w:type="dxa"/>
            <w:hideMark/>
          </w:tcPr>
          <w:p w14:paraId="1D1459F1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27</w:t>
            </w:r>
          </w:p>
        </w:tc>
        <w:tc>
          <w:tcPr>
            <w:tcW w:w="2039" w:type="dxa"/>
            <w:hideMark/>
          </w:tcPr>
          <w:p w14:paraId="30CB3A7C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Растения из Красной книги. Просмотр видеофильма.</w:t>
            </w:r>
          </w:p>
        </w:tc>
        <w:tc>
          <w:tcPr>
            <w:tcW w:w="777" w:type="dxa"/>
            <w:hideMark/>
          </w:tcPr>
          <w:p w14:paraId="7F8F68E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3BB87F8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3000F93E" w14:textId="77777777" w:rsidR="009875D7" w:rsidRDefault="009875D7" w:rsidP="007C62DB"/>
        </w:tc>
        <w:tc>
          <w:tcPr>
            <w:tcW w:w="6055" w:type="dxa"/>
            <w:hideMark/>
          </w:tcPr>
          <w:p w14:paraId="306696E4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86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87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88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2E17CD3B" w14:textId="77777777" w:rsidTr="007C62DB">
        <w:tc>
          <w:tcPr>
            <w:tcW w:w="2599" w:type="dxa"/>
            <w:gridSpan w:val="2"/>
            <w:hideMark/>
          </w:tcPr>
          <w:p w14:paraId="1BEBF981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семья»</w:t>
            </w:r>
          </w:p>
        </w:tc>
        <w:tc>
          <w:tcPr>
            <w:tcW w:w="777" w:type="dxa"/>
          </w:tcPr>
          <w:p w14:paraId="46CF8BB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23302B73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09FF9C32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5EE209B3" w14:textId="77777777" w:rsidTr="007C62DB">
        <w:tc>
          <w:tcPr>
            <w:tcW w:w="560" w:type="dxa"/>
            <w:hideMark/>
          </w:tcPr>
          <w:p w14:paraId="62292A92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lastRenderedPageBreak/>
              <w:t>28</w:t>
            </w:r>
          </w:p>
        </w:tc>
        <w:tc>
          <w:tcPr>
            <w:tcW w:w="2039" w:type="dxa"/>
            <w:hideMark/>
          </w:tcPr>
          <w:p w14:paraId="6053109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Забота о родителях – дело совести каждого.</w:t>
            </w:r>
          </w:p>
        </w:tc>
        <w:tc>
          <w:tcPr>
            <w:tcW w:w="777" w:type="dxa"/>
            <w:hideMark/>
          </w:tcPr>
          <w:p w14:paraId="6DB0136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16E4FFC8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6A355952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hideMark/>
          </w:tcPr>
          <w:p w14:paraId="1BB08B70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89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0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1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714C67A" w14:textId="77777777" w:rsidTr="007C62DB">
        <w:tc>
          <w:tcPr>
            <w:tcW w:w="2599" w:type="dxa"/>
            <w:gridSpan w:val="2"/>
            <w:hideMark/>
          </w:tcPr>
          <w:p w14:paraId="209AF2D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мое Отечество»</w:t>
            </w:r>
          </w:p>
        </w:tc>
        <w:tc>
          <w:tcPr>
            <w:tcW w:w="777" w:type="dxa"/>
          </w:tcPr>
          <w:p w14:paraId="736301A3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3842BAC2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730377B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421D9DB5" w14:textId="77777777" w:rsidTr="007C62DB">
        <w:tc>
          <w:tcPr>
            <w:tcW w:w="560" w:type="dxa"/>
            <w:hideMark/>
          </w:tcPr>
          <w:p w14:paraId="230F213F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29</w:t>
            </w:r>
          </w:p>
        </w:tc>
        <w:tc>
          <w:tcPr>
            <w:tcW w:w="2039" w:type="dxa"/>
            <w:hideMark/>
          </w:tcPr>
          <w:p w14:paraId="167B291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Победа деда – моя победа. Мини – проекты о своих героических родственниках</w:t>
            </w:r>
          </w:p>
        </w:tc>
        <w:tc>
          <w:tcPr>
            <w:tcW w:w="777" w:type="dxa"/>
            <w:hideMark/>
          </w:tcPr>
          <w:p w14:paraId="0DE3D124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77DB02A1" w14:textId="77777777" w:rsidR="009875D7" w:rsidRDefault="009875D7" w:rsidP="007C62DB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Прект</w:t>
            </w:r>
            <w:proofErr w:type="spellEnd"/>
          </w:p>
        </w:tc>
        <w:tc>
          <w:tcPr>
            <w:tcW w:w="6055" w:type="dxa"/>
            <w:hideMark/>
          </w:tcPr>
          <w:p w14:paraId="2800CF4E" w14:textId="77777777" w:rsidR="009875D7" w:rsidRDefault="009875D7" w:rsidP="007C62DB">
            <w:pPr>
              <w:pStyle w:val="a7"/>
              <w:ind w:left="0" w:right="295"/>
              <w:rPr>
                <w:lang w:eastAsia="en-US"/>
              </w:rPr>
            </w:pPr>
            <w:hyperlink r:id="rId392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3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4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07D04B4A" w14:textId="77777777" w:rsidTr="007C62DB">
        <w:tc>
          <w:tcPr>
            <w:tcW w:w="560" w:type="dxa"/>
            <w:hideMark/>
          </w:tcPr>
          <w:p w14:paraId="0537EF57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30</w:t>
            </w:r>
          </w:p>
        </w:tc>
        <w:tc>
          <w:tcPr>
            <w:tcW w:w="2039" w:type="dxa"/>
            <w:hideMark/>
          </w:tcPr>
          <w:p w14:paraId="4DE59420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Память. Создание презентации и размещение в Интернете лучших работ</w:t>
            </w:r>
          </w:p>
        </w:tc>
        <w:tc>
          <w:tcPr>
            <w:tcW w:w="777" w:type="dxa"/>
            <w:hideMark/>
          </w:tcPr>
          <w:p w14:paraId="7B708050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25F78476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23A15F09" w14:textId="77777777" w:rsidR="009875D7" w:rsidRDefault="009875D7" w:rsidP="007C62DB"/>
        </w:tc>
        <w:tc>
          <w:tcPr>
            <w:tcW w:w="6055" w:type="dxa"/>
            <w:hideMark/>
          </w:tcPr>
          <w:p w14:paraId="00C7B0A5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95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6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7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485111C6" w14:textId="77777777" w:rsidTr="007C62DB">
        <w:tc>
          <w:tcPr>
            <w:tcW w:w="2599" w:type="dxa"/>
            <w:gridSpan w:val="2"/>
            <w:hideMark/>
          </w:tcPr>
          <w:p w14:paraId="5CE502D7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школа»</w:t>
            </w:r>
          </w:p>
        </w:tc>
        <w:tc>
          <w:tcPr>
            <w:tcW w:w="777" w:type="dxa"/>
          </w:tcPr>
          <w:p w14:paraId="58AAD6D8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2D0111CF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1D14F6E9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2B1CC3EA" w14:textId="77777777" w:rsidTr="007C62DB">
        <w:tc>
          <w:tcPr>
            <w:tcW w:w="560" w:type="dxa"/>
            <w:hideMark/>
          </w:tcPr>
          <w:p w14:paraId="6923BD8E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31</w:t>
            </w:r>
          </w:p>
        </w:tc>
        <w:tc>
          <w:tcPr>
            <w:tcW w:w="2039" w:type="dxa"/>
            <w:hideMark/>
          </w:tcPr>
          <w:p w14:paraId="1B2BEE9E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Школьный двор. Защита проекта.</w:t>
            </w:r>
          </w:p>
        </w:tc>
        <w:tc>
          <w:tcPr>
            <w:tcW w:w="777" w:type="dxa"/>
            <w:hideMark/>
          </w:tcPr>
          <w:p w14:paraId="7F6DEACD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36D5BEA6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6055" w:type="dxa"/>
            <w:hideMark/>
          </w:tcPr>
          <w:p w14:paraId="40FFA9AA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398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399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0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63D2AD85" w14:textId="77777777" w:rsidTr="007C62DB">
        <w:tc>
          <w:tcPr>
            <w:tcW w:w="2599" w:type="dxa"/>
            <w:gridSpan w:val="2"/>
            <w:hideMark/>
          </w:tcPr>
          <w:p w14:paraId="0994A3B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планета»</w:t>
            </w:r>
          </w:p>
        </w:tc>
        <w:tc>
          <w:tcPr>
            <w:tcW w:w="777" w:type="dxa"/>
          </w:tcPr>
          <w:p w14:paraId="2659E77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6212AD34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018B9B55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1DFEBAD5" w14:textId="77777777" w:rsidTr="007C62DB">
        <w:tc>
          <w:tcPr>
            <w:tcW w:w="560" w:type="dxa"/>
            <w:hideMark/>
          </w:tcPr>
          <w:p w14:paraId="2457B683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32</w:t>
            </w:r>
          </w:p>
        </w:tc>
        <w:tc>
          <w:tcPr>
            <w:tcW w:w="2039" w:type="dxa"/>
            <w:hideMark/>
          </w:tcPr>
          <w:p w14:paraId="540193CF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r>
              <w:rPr>
                <w:lang w:eastAsia="en-US"/>
              </w:rPr>
              <w:t>Волшебный мир руками детей. Выставка детского творчества.</w:t>
            </w:r>
          </w:p>
        </w:tc>
        <w:tc>
          <w:tcPr>
            <w:tcW w:w="777" w:type="dxa"/>
            <w:hideMark/>
          </w:tcPr>
          <w:p w14:paraId="5B904C55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9CD3471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6055" w:type="dxa"/>
            <w:hideMark/>
          </w:tcPr>
          <w:p w14:paraId="6061AB8A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401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2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3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4CD7879A" w14:textId="77777777" w:rsidTr="007C62DB">
        <w:tc>
          <w:tcPr>
            <w:tcW w:w="2599" w:type="dxa"/>
            <w:gridSpan w:val="2"/>
            <w:hideMark/>
          </w:tcPr>
          <w:p w14:paraId="50522DDB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iCs/>
                <w:lang w:eastAsia="en-US"/>
              </w:rPr>
              <w:t>«Я и мое Отечество»</w:t>
            </w:r>
          </w:p>
        </w:tc>
        <w:tc>
          <w:tcPr>
            <w:tcW w:w="777" w:type="dxa"/>
          </w:tcPr>
          <w:p w14:paraId="7BB61866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1479" w:type="dxa"/>
          </w:tcPr>
          <w:p w14:paraId="13D30C33" w14:textId="77777777" w:rsidR="009875D7" w:rsidRDefault="009875D7" w:rsidP="007C62D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</w:tcPr>
          <w:p w14:paraId="2287BFD8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</w:tr>
      <w:tr w:rsidR="009875D7" w14:paraId="653EF550" w14:textId="77777777" w:rsidTr="007C62DB">
        <w:tc>
          <w:tcPr>
            <w:tcW w:w="560" w:type="dxa"/>
            <w:hideMark/>
          </w:tcPr>
          <w:p w14:paraId="0379F963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33</w:t>
            </w:r>
          </w:p>
        </w:tc>
        <w:tc>
          <w:tcPr>
            <w:tcW w:w="2039" w:type="dxa"/>
            <w:hideMark/>
          </w:tcPr>
          <w:p w14:paraId="796107A7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proofErr w:type="gramStart"/>
            <w:r>
              <w:rPr>
                <w:lang w:eastAsia="en-US"/>
              </w:rPr>
              <w:t>Мы – россияне</w:t>
            </w:r>
            <w:proofErr w:type="gramEnd"/>
            <w:r>
              <w:rPr>
                <w:lang w:eastAsia="en-US"/>
              </w:rPr>
              <w:t>. Анкетирование.</w:t>
            </w:r>
          </w:p>
        </w:tc>
        <w:tc>
          <w:tcPr>
            <w:tcW w:w="777" w:type="dxa"/>
            <w:hideMark/>
          </w:tcPr>
          <w:p w14:paraId="1A6F96D1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45F9A139" w14:textId="77777777" w:rsidR="009875D7" w:rsidRPr="00042B1F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4AAE49F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hideMark/>
          </w:tcPr>
          <w:p w14:paraId="7B11643A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404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5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6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712A10FF" w14:textId="77777777" w:rsidTr="007C62DB">
        <w:tc>
          <w:tcPr>
            <w:tcW w:w="560" w:type="dxa"/>
            <w:hideMark/>
          </w:tcPr>
          <w:p w14:paraId="3B55DBCC" w14:textId="77777777" w:rsidR="009875D7" w:rsidRDefault="009875D7" w:rsidP="007C62DB">
            <w:pPr>
              <w:pStyle w:val="a7"/>
              <w:ind w:left="0"/>
              <w:jc w:val="center"/>
              <w:rPr>
                <w:iCs/>
                <w:smallCaps/>
                <w:lang w:eastAsia="en-US"/>
              </w:rPr>
            </w:pPr>
            <w:r>
              <w:rPr>
                <w:iCs/>
                <w:smallCaps/>
                <w:lang w:eastAsia="en-US"/>
              </w:rPr>
              <w:t>34</w:t>
            </w:r>
          </w:p>
        </w:tc>
        <w:tc>
          <w:tcPr>
            <w:tcW w:w="2039" w:type="dxa"/>
            <w:hideMark/>
          </w:tcPr>
          <w:p w14:paraId="67DE03DD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lang w:eastAsia="en-US"/>
              </w:rPr>
            </w:pPr>
            <w:proofErr w:type="gramStart"/>
            <w:r>
              <w:rPr>
                <w:lang w:eastAsia="en-US"/>
              </w:rPr>
              <w:t>Я - гражданин</w:t>
            </w:r>
            <w:proofErr w:type="gramEnd"/>
            <w:r>
              <w:rPr>
                <w:lang w:eastAsia="en-US"/>
              </w:rPr>
              <w:t xml:space="preserve"> России.  Игра.</w:t>
            </w:r>
          </w:p>
        </w:tc>
        <w:tc>
          <w:tcPr>
            <w:tcW w:w="777" w:type="dxa"/>
            <w:hideMark/>
          </w:tcPr>
          <w:p w14:paraId="4B471E8F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79" w:type="dxa"/>
            <w:hideMark/>
          </w:tcPr>
          <w:p w14:paraId="026C35A9" w14:textId="77777777" w:rsidR="009875D7" w:rsidRDefault="009875D7" w:rsidP="007C62DB">
            <w:pPr>
              <w:widowControl w:val="0"/>
              <w:overflowPunct w:val="0"/>
              <w:autoSpaceDE w:val="0"/>
              <w:spacing w:line="25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6055" w:type="dxa"/>
            <w:hideMark/>
          </w:tcPr>
          <w:p w14:paraId="0C53427B" w14:textId="77777777" w:rsidR="009875D7" w:rsidRDefault="009875D7" w:rsidP="007C62DB">
            <w:pPr>
              <w:pStyle w:val="a7"/>
              <w:ind w:left="0"/>
              <w:rPr>
                <w:lang w:eastAsia="en-US"/>
              </w:rPr>
            </w:pPr>
            <w:hyperlink r:id="rId407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https://vneuroka.ru/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8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https://uchi.ru/teachers/groups/9580470/subjects/6/course_programs/4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  <w:hyperlink r:id="rId409" w:anchor="program-4-klass" w:history="1">
              <w:r>
                <w:rPr>
                  <w:rStyle w:val="ac"/>
                  <w:rFonts w:eastAsiaTheme="majorEastAsia"/>
                  <w:sz w:val="18"/>
                  <w:szCs w:val="18"/>
                  <w:lang w:eastAsia="en-US"/>
                </w:rPr>
                <w:t>https://www.yaklass.ru/p/okruzhayushchij-mir#program-4-klass</w:t>
              </w:r>
            </w:hyperlink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875D7" w14:paraId="31B16354" w14:textId="77777777" w:rsidTr="007C62DB">
        <w:tc>
          <w:tcPr>
            <w:tcW w:w="560" w:type="dxa"/>
          </w:tcPr>
          <w:p w14:paraId="75DAECD4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</w:p>
        </w:tc>
        <w:tc>
          <w:tcPr>
            <w:tcW w:w="2039" w:type="dxa"/>
            <w:hideMark/>
          </w:tcPr>
          <w:p w14:paraId="6ABC68CA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777" w:type="dxa"/>
            <w:hideMark/>
          </w:tcPr>
          <w:p w14:paraId="590CFD40" w14:textId="77777777" w:rsidR="009875D7" w:rsidRDefault="009875D7" w:rsidP="007C62DB">
            <w:pPr>
              <w:pStyle w:val="a7"/>
              <w:ind w:left="0"/>
              <w:jc w:val="center"/>
              <w:rPr>
                <w:b/>
                <w:bCs/>
                <w:iCs/>
                <w:smallCaps/>
                <w:lang w:eastAsia="en-US"/>
              </w:rPr>
            </w:pPr>
            <w:r>
              <w:rPr>
                <w:b/>
                <w:bCs/>
                <w:lang w:eastAsia="en-US"/>
              </w:rPr>
              <w:t>34ч.</w:t>
            </w:r>
          </w:p>
        </w:tc>
        <w:tc>
          <w:tcPr>
            <w:tcW w:w="1479" w:type="dxa"/>
          </w:tcPr>
          <w:p w14:paraId="625C615B" w14:textId="77777777" w:rsidR="009875D7" w:rsidRDefault="009875D7" w:rsidP="007C62DB">
            <w:pPr>
              <w:pStyle w:val="a7"/>
              <w:ind w:left="0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6055" w:type="dxa"/>
          </w:tcPr>
          <w:p w14:paraId="0D0FC97C" w14:textId="77777777" w:rsidR="009875D7" w:rsidRDefault="009875D7" w:rsidP="007C62DB">
            <w:pPr>
              <w:pStyle w:val="a7"/>
              <w:tabs>
                <w:tab w:val="left" w:pos="4086"/>
              </w:tabs>
              <w:ind w:left="0" w:right="4002"/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</w:pPr>
            <w:r>
              <w:rPr>
                <w:b/>
                <w:bCs/>
                <w:iCs/>
                <w:smallCaps/>
                <w:sz w:val="18"/>
                <w:szCs w:val="18"/>
                <w:lang w:eastAsia="en-US"/>
              </w:rPr>
              <w:tab/>
            </w:r>
          </w:p>
        </w:tc>
      </w:tr>
    </w:tbl>
    <w:p w14:paraId="5942912B" w14:textId="77777777" w:rsidR="00300F04" w:rsidRDefault="00300F04"/>
    <w:sectPr w:rsidR="0030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7F62C8"/>
    <w:multiLevelType w:val="hybridMultilevel"/>
    <w:tmpl w:val="B68E09F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720C"/>
    <w:multiLevelType w:val="hybridMultilevel"/>
    <w:tmpl w:val="ED9659BA"/>
    <w:lvl w:ilvl="0" w:tplc="3910778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4A01D83"/>
    <w:multiLevelType w:val="hybridMultilevel"/>
    <w:tmpl w:val="A4E2DCDC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5EA17B0"/>
    <w:multiLevelType w:val="hybridMultilevel"/>
    <w:tmpl w:val="444EF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C34DE"/>
    <w:multiLevelType w:val="hybridMultilevel"/>
    <w:tmpl w:val="F2069252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211B5D"/>
    <w:multiLevelType w:val="multilevel"/>
    <w:tmpl w:val="C904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0764468C"/>
    <w:multiLevelType w:val="multilevel"/>
    <w:tmpl w:val="3978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096927E2"/>
    <w:multiLevelType w:val="hybridMultilevel"/>
    <w:tmpl w:val="8A043AF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3C46A8"/>
    <w:multiLevelType w:val="hybridMultilevel"/>
    <w:tmpl w:val="D0165988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603258"/>
    <w:multiLevelType w:val="hybridMultilevel"/>
    <w:tmpl w:val="AFEED17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0A9A5A0E"/>
    <w:multiLevelType w:val="multilevel"/>
    <w:tmpl w:val="1A80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0BB85539"/>
    <w:multiLevelType w:val="hybridMultilevel"/>
    <w:tmpl w:val="8310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437DB7"/>
    <w:multiLevelType w:val="hybridMultilevel"/>
    <w:tmpl w:val="351821D6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D761D59"/>
    <w:multiLevelType w:val="hybridMultilevel"/>
    <w:tmpl w:val="1B0CE1BE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16052F"/>
    <w:multiLevelType w:val="hybridMultilevel"/>
    <w:tmpl w:val="321255AE"/>
    <w:lvl w:ilvl="0" w:tplc="736EA556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D02F0"/>
    <w:multiLevelType w:val="hybridMultilevel"/>
    <w:tmpl w:val="D46E1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B510E4"/>
    <w:multiLevelType w:val="hybridMultilevel"/>
    <w:tmpl w:val="374EFE6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14873B86"/>
    <w:multiLevelType w:val="hybridMultilevel"/>
    <w:tmpl w:val="79403194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5E244FC"/>
    <w:multiLevelType w:val="hybridMultilevel"/>
    <w:tmpl w:val="843A038C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17B82026"/>
    <w:multiLevelType w:val="hybridMultilevel"/>
    <w:tmpl w:val="2C6EFCD6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5239B1"/>
    <w:multiLevelType w:val="hybridMultilevel"/>
    <w:tmpl w:val="106665B0"/>
    <w:lvl w:ilvl="0" w:tplc="0419000F">
      <w:start w:val="1"/>
      <w:numFmt w:val="decimal"/>
      <w:lvlText w:val="%1."/>
      <w:lvlJc w:val="left"/>
      <w:pPr>
        <w:ind w:left="54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5" w15:restartNumberingAfterBreak="0">
    <w:nsid w:val="18930705"/>
    <w:multiLevelType w:val="hybridMultilevel"/>
    <w:tmpl w:val="D688C7C2"/>
    <w:lvl w:ilvl="0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199232E9"/>
    <w:multiLevelType w:val="multilevel"/>
    <w:tmpl w:val="9718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1B7F0BA0"/>
    <w:multiLevelType w:val="hybridMultilevel"/>
    <w:tmpl w:val="624A326E"/>
    <w:lvl w:ilvl="0" w:tplc="04190001">
      <w:start w:val="1"/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abstractNum w:abstractNumId="28" w15:restartNumberingAfterBreak="0">
    <w:nsid w:val="1BCA3C3E"/>
    <w:multiLevelType w:val="multilevel"/>
    <w:tmpl w:val="8D68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1BF70C76"/>
    <w:multiLevelType w:val="hybridMultilevel"/>
    <w:tmpl w:val="9B1C295E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452089"/>
    <w:multiLevelType w:val="hybridMultilevel"/>
    <w:tmpl w:val="D9926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1A0054"/>
    <w:multiLevelType w:val="hybridMultilevel"/>
    <w:tmpl w:val="A9B2A91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15E563C"/>
    <w:multiLevelType w:val="hybridMultilevel"/>
    <w:tmpl w:val="E970F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8B5838"/>
    <w:multiLevelType w:val="hybridMultilevel"/>
    <w:tmpl w:val="4A2267A8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3941952"/>
    <w:multiLevelType w:val="hybridMultilevel"/>
    <w:tmpl w:val="9B208A7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901601"/>
    <w:multiLevelType w:val="hybridMultilevel"/>
    <w:tmpl w:val="C1CC6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9F9682E"/>
    <w:multiLevelType w:val="hybridMultilevel"/>
    <w:tmpl w:val="CF6AC02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260245"/>
    <w:multiLevelType w:val="hybridMultilevel"/>
    <w:tmpl w:val="A24A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B284D24"/>
    <w:multiLevelType w:val="hybridMultilevel"/>
    <w:tmpl w:val="389C3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B5B0BF7"/>
    <w:multiLevelType w:val="hybridMultilevel"/>
    <w:tmpl w:val="4E128BF0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43" w15:restartNumberingAfterBreak="0">
    <w:nsid w:val="2F4943FB"/>
    <w:multiLevelType w:val="multilevel"/>
    <w:tmpl w:val="79D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4" w15:restartNumberingAfterBreak="0">
    <w:nsid w:val="31221C74"/>
    <w:multiLevelType w:val="hybridMultilevel"/>
    <w:tmpl w:val="7B3C48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3292353F"/>
    <w:multiLevelType w:val="hybridMultilevel"/>
    <w:tmpl w:val="E4D08762"/>
    <w:lvl w:ilvl="0" w:tplc="537AC62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6244E03"/>
    <w:multiLevelType w:val="hybridMultilevel"/>
    <w:tmpl w:val="0F4C50F6"/>
    <w:lvl w:ilvl="0" w:tplc="727CA1B6">
      <w:start w:val="1"/>
      <w:numFmt w:val="decimal"/>
      <w:lvlText w:val="%1."/>
      <w:lvlJc w:val="left"/>
      <w:pPr>
        <w:ind w:left="513" w:hanging="248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8C27422">
      <w:numFmt w:val="bullet"/>
      <w:lvlText w:val="•"/>
      <w:lvlJc w:val="left"/>
      <w:pPr>
        <w:ind w:left="1156" w:hanging="248"/>
      </w:pPr>
      <w:rPr>
        <w:lang w:val="ru-RU" w:eastAsia="en-US" w:bidi="ar-SA"/>
      </w:rPr>
    </w:lvl>
    <w:lvl w:ilvl="2" w:tplc="C5ECAB38">
      <w:numFmt w:val="bullet"/>
      <w:lvlText w:val="•"/>
      <w:lvlJc w:val="left"/>
      <w:pPr>
        <w:ind w:left="1793" w:hanging="248"/>
      </w:pPr>
      <w:rPr>
        <w:lang w:val="ru-RU" w:eastAsia="en-US" w:bidi="ar-SA"/>
      </w:rPr>
    </w:lvl>
    <w:lvl w:ilvl="3" w:tplc="30CE94D8">
      <w:numFmt w:val="bullet"/>
      <w:lvlText w:val="•"/>
      <w:lvlJc w:val="left"/>
      <w:pPr>
        <w:ind w:left="2430" w:hanging="248"/>
      </w:pPr>
      <w:rPr>
        <w:lang w:val="ru-RU" w:eastAsia="en-US" w:bidi="ar-SA"/>
      </w:rPr>
    </w:lvl>
    <w:lvl w:ilvl="4" w:tplc="91FE456E">
      <w:numFmt w:val="bullet"/>
      <w:lvlText w:val="•"/>
      <w:lvlJc w:val="left"/>
      <w:pPr>
        <w:ind w:left="3066" w:hanging="248"/>
      </w:pPr>
      <w:rPr>
        <w:lang w:val="ru-RU" w:eastAsia="en-US" w:bidi="ar-SA"/>
      </w:rPr>
    </w:lvl>
    <w:lvl w:ilvl="5" w:tplc="F8DCD7B0">
      <w:numFmt w:val="bullet"/>
      <w:lvlText w:val="•"/>
      <w:lvlJc w:val="left"/>
      <w:pPr>
        <w:ind w:left="3703" w:hanging="248"/>
      </w:pPr>
      <w:rPr>
        <w:lang w:val="ru-RU" w:eastAsia="en-US" w:bidi="ar-SA"/>
      </w:rPr>
    </w:lvl>
    <w:lvl w:ilvl="6" w:tplc="F4B8CF56">
      <w:numFmt w:val="bullet"/>
      <w:lvlText w:val="•"/>
      <w:lvlJc w:val="left"/>
      <w:pPr>
        <w:ind w:left="4340" w:hanging="248"/>
      </w:pPr>
      <w:rPr>
        <w:lang w:val="ru-RU" w:eastAsia="en-US" w:bidi="ar-SA"/>
      </w:rPr>
    </w:lvl>
    <w:lvl w:ilvl="7" w:tplc="C742E4A8">
      <w:numFmt w:val="bullet"/>
      <w:lvlText w:val="•"/>
      <w:lvlJc w:val="left"/>
      <w:pPr>
        <w:ind w:left="4976" w:hanging="248"/>
      </w:pPr>
      <w:rPr>
        <w:lang w:val="ru-RU" w:eastAsia="en-US" w:bidi="ar-SA"/>
      </w:rPr>
    </w:lvl>
    <w:lvl w:ilvl="8" w:tplc="90023192">
      <w:numFmt w:val="bullet"/>
      <w:lvlText w:val="•"/>
      <w:lvlJc w:val="left"/>
      <w:pPr>
        <w:ind w:left="5613" w:hanging="248"/>
      </w:pPr>
      <w:rPr>
        <w:lang w:val="ru-RU" w:eastAsia="en-US" w:bidi="ar-SA"/>
      </w:rPr>
    </w:lvl>
  </w:abstractNum>
  <w:abstractNum w:abstractNumId="48" w15:restartNumberingAfterBreak="0">
    <w:nsid w:val="36B04391"/>
    <w:multiLevelType w:val="hybridMultilevel"/>
    <w:tmpl w:val="8F400798"/>
    <w:lvl w:ilvl="0" w:tplc="3910778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37C719DB"/>
    <w:multiLevelType w:val="multilevel"/>
    <w:tmpl w:val="1786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1" w15:restartNumberingAfterBreak="0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3A7C90"/>
    <w:multiLevelType w:val="hybridMultilevel"/>
    <w:tmpl w:val="E9D06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FC4070"/>
    <w:multiLevelType w:val="multilevel"/>
    <w:tmpl w:val="9E442C5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F167719"/>
    <w:multiLevelType w:val="hybridMultilevel"/>
    <w:tmpl w:val="AE10299A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FC8188E"/>
    <w:multiLevelType w:val="hybridMultilevel"/>
    <w:tmpl w:val="7D1E87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" w15:restartNumberingAfterBreak="0">
    <w:nsid w:val="3FFA2091"/>
    <w:multiLevelType w:val="hybridMultilevel"/>
    <w:tmpl w:val="10E44A62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1FE7DD6"/>
    <w:multiLevelType w:val="hybridMultilevel"/>
    <w:tmpl w:val="7F8242CE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36B3026"/>
    <w:multiLevelType w:val="hybridMultilevel"/>
    <w:tmpl w:val="B07042C2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7A6520"/>
    <w:multiLevelType w:val="multilevel"/>
    <w:tmpl w:val="26FA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i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457F6CA6"/>
    <w:multiLevelType w:val="hybridMultilevel"/>
    <w:tmpl w:val="C88E9D0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8187504"/>
    <w:multiLevelType w:val="multilevel"/>
    <w:tmpl w:val="6644ACE8"/>
    <w:lvl w:ilvl="0">
      <w:start w:val="5"/>
      <w:numFmt w:val="decimal"/>
      <w:lvlText w:val="%1."/>
      <w:lvlJc w:val="left"/>
      <w:pPr>
        <w:ind w:left="502" w:hanging="360"/>
      </w:pPr>
      <w:rPr>
        <w:rFonts w:eastAsia="Calibri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b/>
        <w:i/>
        <w:color w:val="auto"/>
      </w:rPr>
    </w:lvl>
  </w:abstractNum>
  <w:abstractNum w:abstractNumId="63" w15:restartNumberingAfterBreak="0">
    <w:nsid w:val="4B774C3A"/>
    <w:multiLevelType w:val="multilevel"/>
    <w:tmpl w:val="425E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4" w15:restartNumberingAfterBreak="0">
    <w:nsid w:val="4C4120BE"/>
    <w:multiLevelType w:val="hybridMultilevel"/>
    <w:tmpl w:val="8EAA7EA4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C912A2A"/>
    <w:multiLevelType w:val="multilevel"/>
    <w:tmpl w:val="92D4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6" w15:restartNumberingAfterBreak="0">
    <w:nsid w:val="4D5D3172"/>
    <w:multiLevelType w:val="hybridMultilevel"/>
    <w:tmpl w:val="5C1E60B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7" w15:restartNumberingAfterBreak="0">
    <w:nsid w:val="4EE73C35"/>
    <w:multiLevelType w:val="hybridMultilevel"/>
    <w:tmpl w:val="1E889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4FD57006"/>
    <w:multiLevelType w:val="hybridMultilevel"/>
    <w:tmpl w:val="A7DAC900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15E4E3A"/>
    <w:multiLevelType w:val="hybridMultilevel"/>
    <w:tmpl w:val="89CAAEA2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37E4639"/>
    <w:multiLevelType w:val="hybridMultilevel"/>
    <w:tmpl w:val="9FA4E31A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1" w15:restartNumberingAfterBreak="0">
    <w:nsid w:val="55CB0D4C"/>
    <w:multiLevelType w:val="hybridMultilevel"/>
    <w:tmpl w:val="93E2AA04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56D85225"/>
    <w:multiLevelType w:val="hybridMultilevel"/>
    <w:tmpl w:val="A7E230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72160D3"/>
    <w:multiLevelType w:val="hybridMultilevel"/>
    <w:tmpl w:val="72EA122C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7C74268"/>
    <w:multiLevelType w:val="hybridMultilevel"/>
    <w:tmpl w:val="C5B8A866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7F52498"/>
    <w:multiLevelType w:val="multilevel"/>
    <w:tmpl w:val="3626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7" w15:restartNumberingAfterBreak="0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941AC0"/>
    <w:multiLevelType w:val="hybridMultilevel"/>
    <w:tmpl w:val="C2CEEA8A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5AC33B43"/>
    <w:multiLevelType w:val="hybridMultilevel"/>
    <w:tmpl w:val="8256929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81" w15:restartNumberingAfterBreak="0">
    <w:nsid w:val="5DAE2604"/>
    <w:multiLevelType w:val="hybridMultilevel"/>
    <w:tmpl w:val="44FCE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861825"/>
    <w:multiLevelType w:val="hybridMultilevel"/>
    <w:tmpl w:val="00CAB258"/>
    <w:lvl w:ilvl="0" w:tplc="896C5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3935668"/>
    <w:multiLevelType w:val="hybridMultilevel"/>
    <w:tmpl w:val="57AA7F98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4196C8D"/>
    <w:multiLevelType w:val="hybridMultilevel"/>
    <w:tmpl w:val="A39E763A"/>
    <w:lvl w:ilvl="0" w:tplc="1B96B32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C822AD"/>
    <w:multiLevelType w:val="hybridMultilevel"/>
    <w:tmpl w:val="DCA42CDE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5292945"/>
    <w:multiLevelType w:val="hybridMultilevel"/>
    <w:tmpl w:val="DFF20C5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5A2527C"/>
    <w:multiLevelType w:val="hybridMultilevel"/>
    <w:tmpl w:val="5D3C6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6E06BDC"/>
    <w:multiLevelType w:val="hybridMultilevel"/>
    <w:tmpl w:val="423EB5C2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83D3F97"/>
    <w:multiLevelType w:val="multilevel"/>
    <w:tmpl w:val="7D94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2" w15:restartNumberingAfterBreak="0">
    <w:nsid w:val="68E30818"/>
    <w:multiLevelType w:val="hybridMultilevel"/>
    <w:tmpl w:val="7FDEE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D22E20"/>
    <w:multiLevelType w:val="hybridMultilevel"/>
    <w:tmpl w:val="616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F270079"/>
    <w:multiLevelType w:val="hybridMultilevel"/>
    <w:tmpl w:val="BF8046AE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6F962C6A"/>
    <w:multiLevelType w:val="multilevel"/>
    <w:tmpl w:val="1BB07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7" w15:restartNumberingAfterBreak="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71477BED"/>
    <w:multiLevelType w:val="hybridMultilevel"/>
    <w:tmpl w:val="0ADA8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52720EB"/>
    <w:multiLevelType w:val="multilevel"/>
    <w:tmpl w:val="034A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5D41897"/>
    <w:multiLevelType w:val="hybridMultilevel"/>
    <w:tmpl w:val="047EBF50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5F058C2"/>
    <w:multiLevelType w:val="hybridMultilevel"/>
    <w:tmpl w:val="C3AA0C0A"/>
    <w:lvl w:ilvl="0" w:tplc="D97ABE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7AA7866"/>
    <w:multiLevelType w:val="hybridMultilevel"/>
    <w:tmpl w:val="A124843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3" w15:restartNumberingAfterBreak="0">
    <w:nsid w:val="7815117C"/>
    <w:multiLevelType w:val="hybridMultilevel"/>
    <w:tmpl w:val="CEBEE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B579DF"/>
    <w:multiLevelType w:val="hybridMultilevel"/>
    <w:tmpl w:val="6F102F42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B7347A7"/>
    <w:multiLevelType w:val="hybridMultilevel"/>
    <w:tmpl w:val="0DB2C71E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B925025"/>
    <w:multiLevelType w:val="hybridMultilevel"/>
    <w:tmpl w:val="068C901E"/>
    <w:lvl w:ilvl="0" w:tplc="537AC62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D822678"/>
    <w:multiLevelType w:val="hybridMultilevel"/>
    <w:tmpl w:val="F41C91AA"/>
    <w:lvl w:ilvl="0" w:tplc="D97ABEF8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DF731E9"/>
    <w:multiLevelType w:val="hybridMultilevel"/>
    <w:tmpl w:val="E9E80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E456E91"/>
    <w:multiLevelType w:val="hybridMultilevel"/>
    <w:tmpl w:val="E5BC1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EA97DEB"/>
    <w:multiLevelType w:val="hybridMultilevel"/>
    <w:tmpl w:val="C3E01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1037463">
    <w:abstractNumId w:val="55"/>
  </w:num>
  <w:num w:numId="2" w16cid:durableId="779908475">
    <w:abstractNumId w:val="89"/>
  </w:num>
  <w:num w:numId="3" w16cid:durableId="822702110">
    <w:abstractNumId w:val="110"/>
  </w:num>
  <w:num w:numId="4" w16cid:durableId="922573182">
    <w:abstractNumId w:val="32"/>
  </w:num>
  <w:num w:numId="5" w16cid:durableId="1100300358">
    <w:abstractNumId w:val="109"/>
  </w:num>
  <w:num w:numId="6" w16cid:durableId="715011443">
    <w:abstractNumId w:val="18"/>
  </w:num>
  <w:num w:numId="7" w16cid:durableId="1172986820">
    <w:abstractNumId w:val="103"/>
  </w:num>
  <w:num w:numId="8" w16cid:durableId="320235731">
    <w:abstractNumId w:val="40"/>
  </w:num>
  <w:num w:numId="9" w16cid:durableId="1815877513">
    <w:abstractNumId w:val="81"/>
  </w:num>
  <w:num w:numId="10" w16cid:durableId="1360818545">
    <w:abstractNumId w:val="111"/>
  </w:num>
  <w:num w:numId="11" w16cid:durableId="1785076036">
    <w:abstractNumId w:val="98"/>
  </w:num>
  <w:num w:numId="12" w16cid:durableId="78215573">
    <w:abstractNumId w:val="82"/>
  </w:num>
  <w:num w:numId="13" w16cid:durableId="382682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4704413">
    <w:abstractNumId w:val="58"/>
  </w:num>
  <w:num w:numId="15" w16cid:durableId="566110896">
    <w:abstractNumId w:val="45"/>
  </w:num>
  <w:num w:numId="16" w16cid:durableId="1150444594">
    <w:abstractNumId w:val="107"/>
  </w:num>
  <w:num w:numId="17" w16cid:durableId="139885622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6338892">
    <w:abstractNumId w:val="56"/>
  </w:num>
  <w:num w:numId="19" w16cid:durableId="1751270669">
    <w:abstractNumId w:val="71"/>
  </w:num>
  <w:num w:numId="20" w16cid:durableId="1659070760">
    <w:abstractNumId w:val="5"/>
  </w:num>
  <w:num w:numId="21" w16cid:durableId="1027371445">
    <w:abstractNumId w:val="57"/>
  </w:num>
  <w:num w:numId="22" w16cid:durableId="1504710875">
    <w:abstractNumId w:val="88"/>
  </w:num>
  <w:num w:numId="23" w16cid:durableId="1199901728">
    <w:abstractNumId w:val="95"/>
  </w:num>
  <w:num w:numId="24" w16cid:durableId="814952513">
    <w:abstractNumId w:val="68"/>
  </w:num>
  <w:num w:numId="25" w16cid:durableId="1062942555">
    <w:abstractNumId w:val="22"/>
  </w:num>
  <w:num w:numId="26" w16cid:durableId="258147567">
    <w:abstractNumId w:val="100"/>
  </w:num>
  <w:num w:numId="27" w16cid:durableId="1718890997">
    <w:abstractNumId w:val="73"/>
  </w:num>
  <w:num w:numId="28" w16cid:durableId="188027452">
    <w:abstractNumId w:val="84"/>
  </w:num>
  <w:num w:numId="29" w16cid:durableId="467820893">
    <w:abstractNumId w:val="54"/>
  </w:num>
  <w:num w:numId="30" w16cid:durableId="1876457276">
    <w:abstractNumId w:val="41"/>
  </w:num>
  <w:num w:numId="31" w16cid:durableId="374737498">
    <w:abstractNumId w:val="90"/>
  </w:num>
  <w:num w:numId="32" w16cid:durableId="1010327041">
    <w:abstractNumId w:val="34"/>
  </w:num>
  <w:num w:numId="33" w16cid:durableId="18942851">
    <w:abstractNumId w:val="53"/>
  </w:num>
  <w:num w:numId="34" w16cid:durableId="1334989714">
    <w:abstractNumId w:val="108"/>
  </w:num>
  <w:num w:numId="35" w16cid:durableId="764574147">
    <w:abstractNumId w:val="105"/>
  </w:num>
  <w:num w:numId="36" w16cid:durableId="28266647">
    <w:abstractNumId w:val="11"/>
  </w:num>
  <w:num w:numId="37" w16cid:durableId="1311717074">
    <w:abstractNumId w:val="75"/>
  </w:num>
  <w:num w:numId="38" w16cid:durableId="1754547637">
    <w:abstractNumId w:val="86"/>
  </w:num>
  <w:num w:numId="39" w16cid:durableId="1809587265">
    <w:abstractNumId w:val="16"/>
  </w:num>
  <w:num w:numId="40" w16cid:durableId="1702247306">
    <w:abstractNumId w:val="3"/>
  </w:num>
  <w:num w:numId="41" w16cid:durableId="303118045">
    <w:abstractNumId w:val="15"/>
  </w:num>
  <w:num w:numId="42" w16cid:durableId="700321775">
    <w:abstractNumId w:val="74"/>
  </w:num>
  <w:num w:numId="43" w16cid:durableId="2081368547">
    <w:abstractNumId w:val="106"/>
  </w:num>
  <w:num w:numId="44" w16cid:durableId="1636175122">
    <w:abstractNumId w:val="69"/>
  </w:num>
  <w:num w:numId="45" w16cid:durableId="1573080995">
    <w:abstractNumId w:val="20"/>
  </w:num>
  <w:num w:numId="46" w16cid:durableId="592933750">
    <w:abstractNumId w:val="31"/>
  </w:num>
  <w:num w:numId="47" w16cid:durableId="1665275912">
    <w:abstractNumId w:val="10"/>
  </w:num>
  <w:num w:numId="48" w16cid:durableId="417485292">
    <w:abstractNumId w:val="60"/>
  </w:num>
  <w:num w:numId="49" w16cid:durableId="1625193489">
    <w:abstractNumId w:val="104"/>
  </w:num>
  <w:num w:numId="50" w16cid:durableId="409156386">
    <w:abstractNumId w:val="79"/>
  </w:num>
  <w:num w:numId="51" w16cid:durableId="1962179249">
    <w:abstractNumId w:val="7"/>
  </w:num>
  <w:num w:numId="52" w16cid:durableId="900676357">
    <w:abstractNumId w:val="37"/>
  </w:num>
  <w:num w:numId="53" w16cid:durableId="466122404">
    <w:abstractNumId w:val="101"/>
  </w:num>
  <w:num w:numId="54" w16cid:durableId="1961183306">
    <w:abstractNumId w:val="29"/>
  </w:num>
  <w:num w:numId="55" w16cid:durableId="1792746148">
    <w:abstractNumId w:val="64"/>
  </w:num>
  <w:num w:numId="56" w16cid:durableId="1986007745">
    <w:abstractNumId w:val="78"/>
  </w:num>
  <w:num w:numId="57" w16cid:durableId="303705501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 w16cid:durableId="92059954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5902295">
    <w:abstractNumId w:val="9"/>
  </w:num>
  <w:num w:numId="60" w16cid:durableId="2099671670">
    <w:abstractNumId w:val="76"/>
  </w:num>
  <w:num w:numId="61" w16cid:durableId="1341195561">
    <w:abstractNumId w:val="50"/>
  </w:num>
  <w:num w:numId="62" w16cid:durableId="1893229269">
    <w:abstractNumId w:val="8"/>
  </w:num>
  <w:num w:numId="63" w16cid:durableId="731464495">
    <w:abstractNumId w:val="43"/>
  </w:num>
  <w:num w:numId="64" w16cid:durableId="258804206">
    <w:abstractNumId w:val="65"/>
  </w:num>
  <w:num w:numId="65" w16cid:durableId="1523202238">
    <w:abstractNumId w:val="63"/>
  </w:num>
  <w:num w:numId="66" w16cid:durableId="224220702">
    <w:abstractNumId w:val="26"/>
  </w:num>
  <w:num w:numId="67" w16cid:durableId="1431512023">
    <w:abstractNumId w:val="28"/>
  </w:num>
  <w:num w:numId="68" w16cid:durableId="909728595">
    <w:abstractNumId w:val="96"/>
  </w:num>
  <w:num w:numId="69" w16cid:durableId="306519510">
    <w:abstractNumId w:val="13"/>
  </w:num>
  <w:num w:numId="70" w16cid:durableId="199981329">
    <w:abstractNumId w:val="91"/>
  </w:num>
  <w:num w:numId="71" w16cid:durableId="846594985">
    <w:abstractNumId w:val="38"/>
  </w:num>
  <w:num w:numId="72" w16cid:durableId="1006859400">
    <w:abstractNumId w:val="93"/>
  </w:num>
  <w:num w:numId="73" w16cid:durableId="558370548">
    <w:abstractNumId w:val="24"/>
  </w:num>
  <w:num w:numId="74" w16cid:durableId="910458305">
    <w:abstractNumId w:val="42"/>
  </w:num>
  <w:num w:numId="75" w16cid:durableId="1860855605">
    <w:abstractNumId w:val="80"/>
  </w:num>
  <w:num w:numId="76" w16cid:durableId="5447689">
    <w:abstractNumId w:val="12"/>
  </w:num>
  <w:num w:numId="77" w16cid:durableId="703755333">
    <w:abstractNumId w:val="92"/>
  </w:num>
  <w:num w:numId="78" w16cid:durableId="622152714">
    <w:abstractNumId w:val="102"/>
  </w:num>
  <w:num w:numId="79" w16cid:durableId="1536311713">
    <w:abstractNumId w:val="27"/>
  </w:num>
  <w:num w:numId="80" w16cid:durableId="471681202">
    <w:abstractNumId w:val="44"/>
  </w:num>
  <w:num w:numId="81" w16cid:durableId="1164008285">
    <w:abstractNumId w:val="14"/>
  </w:num>
  <w:num w:numId="82" w16cid:durableId="1508249445">
    <w:abstractNumId w:val="66"/>
  </w:num>
  <w:num w:numId="83" w16cid:durableId="1771776437">
    <w:abstractNumId w:val="19"/>
  </w:num>
  <w:num w:numId="84" w16cid:durableId="1708605365">
    <w:abstractNumId w:val="67"/>
  </w:num>
  <w:num w:numId="85" w16cid:durableId="2073892217">
    <w:abstractNumId w:val="94"/>
  </w:num>
  <w:num w:numId="86" w16cid:durableId="11280158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1063843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92028420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811602259">
    <w:abstractNumId w:val="6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80895736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33071222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162321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390619200">
    <w:abstractNumId w:val="59"/>
    <w:lvlOverride w:ilvl="0"/>
    <w:lvlOverride w:ilvl="1">
      <w:startOverride w:val="1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4" w16cid:durableId="659230533">
    <w:abstractNumId w:val="99"/>
  </w:num>
  <w:num w:numId="95" w16cid:durableId="1243488529">
    <w:abstractNumId w:val="6"/>
  </w:num>
  <w:num w:numId="96" w16cid:durableId="571696786">
    <w:abstractNumId w:val="87"/>
  </w:num>
  <w:num w:numId="97" w16cid:durableId="2085880919">
    <w:abstractNumId w:val="51"/>
  </w:num>
  <w:num w:numId="98" w16cid:durableId="650603774">
    <w:abstractNumId w:val="77"/>
  </w:num>
  <w:num w:numId="99" w16cid:durableId="215169189">
    <w:abstractNumId w:val="61"/>
  </w:num>
  <w:num w:numId="100" w16cid:durableId="16348529">
    <w:abstractNumId w:val="33"/>
  </w:num>
  <w:num w:numId="101" w16cid:durableId="749497500">
    <w:abstractNumId w:val="97"/>
  </w:num>
  <w:num w:numId="102" w16cid:durableId="15099537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511262977">
    <w:abstractNumId w:val="49"/>
  </w:num>
  <w:num w:numId="104" w16cid:durableId="885870512">
    <w:abstractNumId w:val="46"/>
  </w:num>
  <w:num w:numId="105" w16cid:durableId="1909419947">
    <w:abstractNumId w:val="83"/>
  </w:num>
  <w:num w:numId="106" w16cid:durableId="1644657119">
    <w:abstractNumId w:val="70"/>
  </w:num>
  <w:num w:numId="107" w16cid:durableId="169105159">
    <w:abstractNumId w:val="21"/>
  </w:num>
  <w:num w:numId="108" w16cid:durableId="1610577839">
    <w:abstractNumId w:val="23"/>
  </w:num>
  <w:num w:numId="109" w16cid:durableId="1151363509">
    <w:abstractNumId w:val="52"/>
  </w:num>
  <w:num w:numId="110" w16cid:durableId="543831050">
    <w:abstractNumId w:val="30"/>
  </w:num>
  <w:num w:numId="111" w16cid:durableId="2113624384">
    <w:abstractNumId w:val="48"/>
  </w:num>
  <w:num w:numId="112" w16cid:durableId="1294170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5D7"/>
    <w:rsid w:val="00300F04"/>
    <w:rsid w:val="009875D7"/>
    <w:rsid w:val="00D619B9"/>
    <w:rsid w:val="00E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CE03"/>
  <w15:chartTrackingRefBased/>
  <w15:docId w15:val="{42704D92-96C2-4368-A431-F7A83EA6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5D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875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75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75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5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5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75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75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5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75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5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75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75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75D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75D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75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75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75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75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99"/>
    <w:qFormat/>
    <w:rsid w:val="009875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75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75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75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75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75D7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9875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75D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75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75D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875D7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unhideWhenUsed/>
    <w:rsid w:val="009875D7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875D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875D7"/>
    <w:rPr>
      <w:rFonts w:ascii="Calibri" w:eastAsia="Times New Roman" w:hAnsi="Calibri" w:cs="Calibri"/>
      <w:lang w:eastAsia="ar-SA"/>
    </w:rPr>
  </w:style>
  <w:style w:type="paragraph" w:styleId="af">
    <w:name w:val="List"/>
    <w:basedOn w:val="ad"/>
    <w:uiPriority w:val="99"/>
    <w:semiHidden/>
    <w:unhideWhenUsed/>
    <w:rsid w:val="009875D7"/>
    <w:rPr>
      <w:rFonts w:cs="Tahoma"/>
    </w:rPr>
  </w:style>
  <w:style w:type="paragraph" w:styleId="af0">
    <w:name w:val="No Spacing"/>
    <w:link w:val="af1"/>
    <w:uiPriority w:val="99"/>
    <w:qFormat/>
    <w:rsid w:val="009875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1">
    <w:name w:val="Без интервала Знак"/>
    <w:link w:val="af0"/>
    <w:uiPriority w:val="99"/>
    <w:locked/>
    <w:rsid w:val="009875D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3">
    <w:name w:val="Название2"/>
    <w:basedOn w:val="a"/>
    <w:rsid w:val="009875D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4">
    <w:name w:val="Указатель2"/>
    <w:basedOn w:val="a"/>
    <w:rsid w:val="009875D7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9875D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9875D7"/>
    <w:pPr>
      <w:suppressLineNumbers/>
    </w:pPr>
    <w:rPr>
      <w:rFonts w:cs="Tahoma"/>
    </w:rPr>
  </w:style>
  <w:style w:type="paragraph" w:customStyle="1" w:styleId="s1">
    <w:name w:val="s_1"/>
    <w:basedOn w:val="a"/>
    <w:rsid w:val="009875D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Содержимое таблицы"/>
    <w:basedOn w:val="a"/>
    <w:rsid w:val="009875D7"/>
    <w:pPr>
      <w:suppressLineNumbers/>
    </w:pPr>
  </w:style>
  <w:style w:type="paragraph" w:customStyle="1" w:styleId="af3">
    <w:name w:val="Заголовок таблицы"/>
    <w:basedOn w:val="af2"/>
    <w:rsid w:val="009875D7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9875D7"/>
  </w:style>
  <w:style w:type="character" w:customStyle="1" w:styleId="25">
    <w:name w:val="Основной шрифт абзаца2"/>
    <w:rsid w:val="009875D7"/>
  </w:style>
  <w:style w:type="character" w:customStyle="1" w:styleId="WW-Absatz-Standardschriftart">
    <w:name w:val="WW-Absatz-Standardschriftart"/>
    <w:rsid w:val="009875D7"/>
  </w:style>
  <w:style w:type="character" w:customStyle="1" w:styleId="WW8Num1z0">
    <w:name w:val="WW8Num1z0"/>
    <w:rsid w:val="009875D7"/>
    <w:rPr>
      <w:rFonts w:ascii="Wingdings" w:hAnsi="Wingdings" w:hint="default"/>
      <w:sz w:val="20"/>
    </w:rPr>
  </w:style>
  <w:style w:type="character" w:customStyle="1" w:styleId="13">
    <w:name w:val="Основной шрифт абзаца1"/>
    <w:rsid w:val="009875D7"/>
  </w:style>
  <w:style w:type="character" w:customStyle="1" w:styleId="apple-converted-space">
    <w:name w:val="apple-converted-space"/>
    <w:basedOn w:val="13"/>
    <w:rsid w:val="009875D7"/>
  </w:style>
  <w:style w:type="paragraph" w:customStyle="1" w:styleId="TableParagraph">
    <w:name w:val="Table Paragraph"/>
    <w:basedOn w:val="a"/>
    <w:uiPriority w:val="1"/>
    <w:qFormat/>
    <w:rsid w:val="009875D7"/>
    <w:pPr>
      <w:suppressAutoHyphens w:val="0"/>
      <w:spacing w:after="0" w:line="240" w:lineRule="auto"/>
      <w:ind w:left="113"/>
    </w:pPr>
    <w:rPr>
      <w:rFonts w:ascii="Times New Roman" w:hAnsi="Times New Roman" w:cs="Times New Roman"/>
      <w:sz w:val="20"/>
      <w:szCs w:val="20"/>
      <w:lang w:eastAsia="en-US"/>
    </w:rPr>
  </w:style>
  <w:style w:type="character" w:styleId="af4">
    <w:name w:val="Emphasis"/>
    <w:basedOn w:val="a0"/>
    <w:qFormat/>
    <w:rsid w:val="009875D7"/>
    <w:rPr>
      <w:i/>
      <w:iCs/>
    </w:rPr>
  </w:style>
  <w:style w:type="paragraph" w:styleId="af5">
    <w:name w:val="header"/>
    <w:basedOn w:val="a"/>
    <w:link w:val="af6"/>
    <w:uiPriority w:val="99"/>
    <w:semiHidden/>
    <w:unhideWhenUsed/>
    <w:rsid w:val="009875D7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semiHidden/>
    <w:rsid w:val="009875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8"/>
    <w:uiPriority w:val="99"/>
    <w:semiHidden/>
    <w:rsid w:val="00987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7"/>
    <w:uiPriority w:val="99"/>
    <w:semiHidden/>
    <w:unhideWhenUsed/>
    <w:rsid w:val="009875D7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9875D7"/>
    <w:rPr>
      <w:rFonts w:ascii="Calibri" w:eastAsia="Times New Roman" w:hAnsi="Calibri" w:cs="Calibri"/>
      <w:lang w:eastAsia="ar-SA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9875D7"/>
    <w:rPr>
      <w:rFonts w:ascii="Calibri" w:eastAsia="Calibri" w:hAnsi="Calibri" w:cs="Times New Roman"/>
      <w:sz w:val="20"/>
      <w:szCs w:val="20"/>
      <w:lang w:eastAsia="ru-RU"/>
    </w:rPr>
  </w:style>
  <w:style w:type="paragraph" w:styleId="27">
    <w:name w:val="Body Text Indent 2"/>
    <w:basedOn w:val="a"/>
    <w:link w:val="26"/>
    <w:uiPriority w:val="99"/>
    <w:semiHidden/>
    <w:unhideWhenUsed/>
    <w:rsid w:val="009875D7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9875D7"/>
    <w:rPr>
      <w:rFonts w:ascii="Calibri" w:eastAsia="Times New Roman" w:hAnsi="Calibri" w:cs="Calibri"/>
      <w:lang w:eastAsia="ar-SA"/>
    </w:rPr>
  </w:style>
  <w:style w:type="character" w:customStyle="1" w:styleId="af9">
    <w:name w:val="Текст выноски Знак"/>
    <w:basedOn w:val="a0"/>
    <w:link w:val="afa"/>
    <w:uiPriority w:val="99"/>
    <w:semiHidden/>
    <w:rsid w:val="009875D7"/>
    <w:rPr>
      <w:rFonts w:ascii="Segoe UI" w:eastAsia="Times New Roman" w:hAnsi="Segoe UI" w:cs="Segoe UI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9875D7"/>
    <w:pPr>
      <w:suppressAutoHyphens w:val="0"/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9875D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uiPriority w:val="99"/>
    <w:rsid w:val="009875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6">
    <w:name w:val="p6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1">
    <w:name w:val="Средняя сетка 21"/>
    <w:basedOn w:val="a"/>
    <w:uiPriority w:val="1"/>
    <w:qFormat/>
    <w:rsid w:val="009875D7"/>
    <w:pPr>
      <w:suppressAutoHyphens w:val="0"/>
      <w:spacing w:after="0" w:line="360" w:lineRule="auto"/>
      <w:ind w:firstLine="680"/>
      <w:contextualSpacing/>
      <w:jc w:val="both"/>
      <w:outlineLvl w:val="1"/>
    </w:pPr>
    <w:rPr>
      <w:rFonts w:ascii="Times New Roman" w:hAnsi="Times New Roman" w:cs="Times New Roman"/>
      <w:sz w:val="28"/>
      <w:szCs w:val="24"/>
      <w:lang w:eastAsia="ru-RU"/>
    </w:rPr>
  </w:style>
  <w:style w:type="paragraph" w:customStyle="1" w:styleId="Style4">
    <w:name w:val="Style4"/>
    <w:basedOn w:val="a"/>
    <w:uiPriority w:val="99"/>
    <w:rsid w:val="009875D7"/>
    <w:pPr>
      <w:widowControl w:val="0"/>
      <w:autoSpaceDE w:val="0"/>
      <w:spacing w:after="0" w:line="204" w:lineRule="exact"/>
    </w:pPr>
    <w:rPr>
      <w:rFonts w:ascii="Times New Roman" w:hAnsi="Times New Roman" w:cs="Times New Roman"/>
      <w:sz w:val="24"/>
      <w:szCs w:val="24"/>
    </w:rPr>
  </w:style>
  <w:style w:type="character" w:customStyle="1" w:styleId="afb">
    <w:name w:val="Буллит Знак"/>
    <w:link w:val="afc"/>
    <w:locked/>
    <w:rsid w:val="009875D7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c">
    <w:name w:val="Буллит"/>
    <w:basedOn w:val="a"/>
    <w:link w:val="afb"/>
    <w:rsid w:val="009875D7"/>
    <w:pPr>
      <w:suppressAutoHyphens w:val="0"/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hAnsi="NewtonCSanPin" w:cs="Times New Roman"/>
      <w:color w:val="000000"/>
      <w:sz w:val="21"/>
      <w:szCs w:val="21"/>
      <w:lang w:eastAsia="en-US"/>
    </w:rPr>
  </w:style>
  <w:style w:type="paragraph" w:customStyle="1" w:styleId="p8">
    <w:name w:val="p8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Знак"/>
    <w:link w:val="afe"/>
    <w:locked/>
    <w:rsid w:val="009875D7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e">
    <w:name w:val="Основной"/>
    <w:basedOn w:val="a"/>
    <w:link w:val="afd"/>
    <w:rsid w:val="009875D7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Times New Roman"/>
      <w:color w:val="000000"/>
      <w:sz w:val="21"/>
      <w:szCs w:val="21"/>
      <w:lang w:eastAsia="en-US"/>
    </w:rPr>
  </w:style>
  <w:style w:type="paragraph" w:customStyle="1" w:styleId="p73">
    <w:name w:val="p73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basedOn w:val="a0"/>
    <w:rsid w:val="009875D7"/>
  </w:style>
  <w:style w:type="character" w:customStyle="1" w:styleId="z-">
    <w:name w:val="z-Начало формы Знак"/>
    <w:basedOn w:val="a0"/>
    <w:link w:val="z-0"/>
    <w:semiHidden/>
    <w:rsid w:val="009875D7"/>
    <w:rPr>
      <w:rFonts w:ascii="Arial" w:hAnsi="Arial" w:cs="Arial"/>
      <w:vanish/>
      <w:sz w:val="16"/>
      <w:szCs w:val="16"/>
      <w:lang w:val="en-US"/>
    </w:rPr>
  </w:style>
  <w:style w:type="paragraph" w:styleId="z-0">
    <w:name w:val="HTML Top of Form"/>
    <w:basedOn w:val="a"/>
    <w:next w:val="a"/>
    <w:link w:val="z-"/>
    <w:hidden/>
    <w:semiHidden/>
    <w:unhideWhenUsed/>
    <w:rsid w:val="009875D7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Theme="minorHAnsi" w:hAnsi="Arial" w:cs="Arial"/>
      <w:vanish/>
      <w:sz w:val="16"/>
      <w:szCs w:val="16"/>
      <w:lang w:val="en-US" w:eastAsia="en-US"/>
    </w:rPr>
  </w:style>
  <w:style w:type="character" w:customStyle="1" w:styleId="z-1">
    <w:name w:val="z-Начало формы Знак1"/>
    <w:basedOn w:val="a0"/>
    <w:uiPriority w:val="99"/>
    <w:semiHidden/>
    <w:rsid w:val="009875D7"/>
    <w:rPr>
      <w:rFonts w:ascii="Arial" w:eastAsia="Times New Roman" w:hAnsi="Arial" w:cs="Arial"/>
      <w:vanish/>
      <w:sz w:val="16"/>
      <w:szCs w:val="16"/>
      <w:lang w:eastAsia="ar-SA"/>
    </w:rPr>
  </w:style>
  <w:style w:type="character" w:customStyle="1" w:styleId="z-2">
    <w:name w:val="z-Конец формы Знак"/>
    <w:basedOn w:val="a0"/>
    <w:link w:val="z-3"/>
    <w:semiHidden/>
    <w:rsid w:val="009875D7"/>
    <w:rPr>
      <w:rFonts w:ascii="Arial" w:hAnsi="Arial" w:cs="Arial"/>
      <w:vanish/>
      <w:sz w:val="16"/>
      <w:szCs w:val="16"/>
      <w:lang w:val="en-US"/>
    </w:rPr>
  </w:style>
  <w:style w:type="paragraph" w:styleId="z-3">
    <w:name w:val="HTML Bottom of Form"/>
    <w:basedOn w:val="a"/>
    <w:next w:val="a"/>
    <w:link w:val="z-2"/>
    <w:hidden/>
    <w:semiHidden/>
    <w:unhideWhenUsed/>
    <w:rsid w:val="009875D7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Theme="minorHAnsi" w:hAnsi="Arial" w:cs="Arial"/>
      <w:vanish/>
      <w:sz w:val="16"/>
      <w:szCs w:val="16"/>
      <w:lang w:val="en-US" w:eastAsia="en-US"/>
    </w:rPr>
  </w:style>
  <w:style w:type="character" w:customStyle="1" w:styleId="z-10">
    <w:name w:val="z-Конец формы Знак1"/>
    <w:basedOn w:val="a0"/>
    <w:uiPriority w:val="99"/>
    <w:semiHidden/>
    <w:rsid w:val="009875D7"/>
    <w:rPr>
      <w:rFonts w:ascii="Arial" w:eastAsia="Times New Roman" w:hAnsi="Arial" w:cs="Arial"/>
      <w:vanish/>
      <w:sz w:val="16"/>
      <w:szCs w:val="16"/>
      <w:lang w:eastAsia="ar-SA"/>
    </w:rPr>
  </w:style>
  <w:style w:type="character" w:customStyle="1" w:styleId="s2">
    <w:name w:val="s2"/>
    <w:rsid w:val="009875D7"/>
  </w:style>
  <w:style w:type="character" w:customStyle="1" w:styleId="s100">
    <w:name w:val="s10"/>
    <w:rsid w:val="009875D7"/>
  </w:style>
  <w:style w:type="character" w:customStyle="1" w:styleId="FontStyle13">
    <w:name w:val="Font Style13"/>
    <w:uiPriority w:val="99"/>
    <w:rsid w:val="009875D7"/>
    <w:rPr>
      <w:rFonts w:ascii="Bookman Old Style" w:hAnsi="Bookman Old Style" w:cs="Bookman Old Style" w:hint="default"/>
      <w:sz w:val="14"/>
      <w:szCs w:val="14"/>
    </w:rPr>
  </w:style>
  <w:style w:type="character" w:customStyle="1" w:styleId="s11">
    <w:name w:val="s11"/>
    <w:rsid w:val="009875D7"/>
  </w:style>
  <w:style w:type="table" w:styleId="aff">
    <w:name w:val="Table Grid"/>
    <w:basedOn w:val="a1"/>
    <w:uiPriority w:val="59"/>
    <w:rsid w:val="009875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Базовый"/>
    <w:uiPriority w:val="99"/>
    <w:rsid w:val="009875D7"/>
    <w:pPr>
      <w:suppressAutoHyphens/>
      <w:spacing w:after="0" w:line="100" w:lineRule="atLeast"/>
      <w:jc w:val="both"/>
    </w:pPr>
    <w:rPr>
      <w:rFonts w:ascii="Calibri" w:eastAsia="SimSun" w:hAnsi="Calibri" w:cs="Calibri"/>
    </w:rPr>
  </w:style>
  <w:style w:type="paragraph" w:customStyle="1" w:styleId="16">
    <w:name w:val="Заголовок1"/>
    <w:basedOn w:val="aff0"/>
    <w:next w:val="ad"/>
    <w:uiPriority w:val="99"/>
    <w:rsid w:val="009875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2">
    <w:name w:val="Основной текст 21"/>
    <w:basedOn w:val="aff0"/>
    <w:uiPriority w:val="99"/>
    <w:rsid w:val="009875D7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phStyle">
    <w:name w:val="Paragraph Style"/>
    <w:uiPriority w:val="99"/>
    <w:rsid w:val="009875D7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customStyle="1" w:styleId="c12">
    <w:name w:val="c12"/>
    <w:basedOn w:val="aff0"/>
    <w:uiPriority w:val="99"/>
    <w:rsid w:val="009875D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ff0"/>
    <w:uiPriority w:val="99"/>
    <w:rsid w:val="009875D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9875D7"/>
    <w:rPr>
      <w:color w:val="000080"/>
      <w:u w:val="single"/>
      <w:lang w:val="ru-RU" w:eastAsia="ru-RU" w:bidi="ru-RU"/>
    </w:rPr>
  </w:style>
  <w:style w:type="character" w:customStyle="1" w:styleId="ListLabel1">
    <w:name w:val="ListLabel 1"/>
    <w:rsid w:val="009875D7"/>
    <w:rPr>
      <w:sz w:val="20"/>
    </w:rPr>
  </w:style>
  <w:style w:type="character" w:customStyle="1" w:styleId="c0">
    <w:name w:val="c0"/>
    <w:basedOn w:val="a0"/>
    <w:rsid w:val="009875D7"/>
  </w:style>
  <w:style w:type="character" w:customStyle="1" w:styleId="c4">
    <w:name w:val="c4"/>
    <w:basedOn w:val="a0"/>
    <w:rsid w:val="009875D7"/>
  </w:style>
  <w:style w:type="paragraph" w:styleId="aff1">
    <w:name w:val="Normal (Web)"/>
    <w:basedOn w:val="a"/>
    <w:uiPriority w:val="99"/>
    <w:semiHidden/>
    <w:unhideWhenUsed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 (веб)1"/>
    <w:basedOn w:val="a"/>
    <w:rsid w:val="009875D7"/>
    <w:pPr>
      <w:widowControl w:val="0"/>
      <w:spacing w:before="28" w:after="28" w:line="240" w:lineRule="auto"/>
    </w:pPr>
    <w:rPr>
      <w:rFonts w:ascii="Tahoma" w:eastAsia="WenQuanYi Micro Hei" w:hAnsi="Tahoma" w:cs="Tahoma"/>
      <w:kern w:val="2"/>
      <w:sz w:val="16"/>
      <w:szCs w:val="16"/>
      <w:lang w:val="en-US" w:eastAsia="zh-CN" w:bidi="hi-IN"/>
    </w:rPr>
  </w:style>
  <w:style w:type="paragraph" w:customStyle="1" w:styleId="western">
    <w:name w:val="western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9875D7"/>
    <w:pPr>
      <w:suppressAutoHyphens w:val="0"/>
      <w:spacing w:before="90" w:after="9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875D7"/>
  </w:style>
  <w:style w:type="character" w:customStyle="1" w:styleId="extended-textshort">
    <w:name w:val="extended-text__short"/>
    <w:basedOn w:val="a0"/>
    <w:rsid w:val="009875D7"/>
  </w:style>
  <w:style w:type="character" w:styleId="aff2">
    <w:name w:val="Strong"/>
    <w:basedOn w:val="a0"/>
    <w:uiPriority w:val="22"/>
    <w:qFormat/>
    <w:rsid w:val="009875D7"/>
    <w:rPr>
      <w:b/>
      <w:bCs/>
    </w:rPr>
  </w:style>
  <w:style w:type="paragraph" w:styleId="aff3">
    <w:name w:val="footnote text"/>
    <w:basedOn w:val="a"/>
    <w:link w:val="aff4"/>
    <w:uiPriority w:val="99"/>
    <w:semiHidden/>
    <w:unhideWhenUsed/>
    <w:rsid w:val="009875D7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ff4">
    <w:name w:val="Текст сноски Знак"/>
    <w:basedOn w:val="a0"/>
    <w:link w:val="aff3"/>
    <w:uiPriority w:val="99"/>
    <w:semiHidden/>
    <w:rsid w:val="009875D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5">
    <w:name w:val="Основной текст с отступом Знак"/>
    <w:basedOn w:val="a0"/>
    <w:link w:val="aff6"/>
    <w:uiPriority w:val="99"/>
    <w:semiHidden/>
    <w:rsid w:val="009875D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6">
    <w:name w:val="Body Text Indent"/>
    <w:basedOn w:val="a"/>
    <w:link w:val="aff5"/>
    <w:uiPriority w:val="99"/>
    <w:semiHidden/>
    <w:unhideWhenUsed/>
    <w:rsid w:val="009875D7"/>
    <w:pPr>
      <w:widowControl w:val="0"/>
      <w:suppressAutoHyphens w:val="0"/>
      <w:overflowPunct w:val="0"/>
      <w:autoSpaceDE w:val="0"/>
      <w:autoSpaceDN w:val="0"/>
      <w:adjustRightInd w:val="0"/>
      <w:spacing w:after="120" w:line="360" w:lineRule="auto"/>
      <w:ind w:left="283" w:firstLine="709"/>
    </w:pPr>
    <w:rPr>
      <w:rFonts w:ascii="Times New Roman" w:hAnsi="Times New Roman" w:cs="Times New Roman"/>
      <w:sz w:val="28"/>
      <w:szCs w:val="20"/>
      <w:lang w:val="x-none" w:eastAsia="x-none"/>
    </w:rPr>
  </w:style>
  <w:style w:type="character" w:customStyle="1" w:styleId="18">
    <w:name w:val="Основной текст с отступом Знак1"/>
    <w:basedOn w:val="a0"/>
    <w:uiPriority w:val="99"/>
    <w:semiHidden/>
    <w:rsid w:val="009875D7"/>
    <w:rPr>
      <w:rFonts w:ascii="Calibri" w:eastAsia="Times New Roman" w:hAnsi="Calibri" w:cs="Calibri"/>
      <w:lang w:eastAsia="ar-SA"/>
    </w:rPr>
  </w:style>
  <w:style w:type="paragraph" w:customStyle="1" w:styleId="31">
    <w:name w:val="Заголовок 3+"/>
    <w:basedOn w:val="a"/>
    <w:uiPriority w:val="99"/>
    <w:rsid w:val="009875D7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Oaeno">
    <w:name w:val="Oaeno"/>
    <w:basedOn w:val="a"/>
    <w:uiPriority w:val="99"/>
    <w:rsid w:val="009875D7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paragraph" w:customStyle="1" w:styleId="c5">
    <w:name w:val="c5"/>
    <w:basedOn w:val="a"/>
    <w:uiPriority w:val="99"/>
    <w:rsid w:val="009875D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uiPriority w:val="99"/>
    <w:rsid w:val="009875D7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styleId="aff7">
    <w:name w:val="Subtle Emphasis"/>
    <w:uiPriority w:val="19"/>
    <w:qFormat/>
    <w:rsid w:val="009875D7"/>
    <w:rPr>
      <w:i/>
      <w:iCs/>
      <w:color w:val="808080"/>
    </w:rPr>
  </w:style>
  <w:style w:type="character" w:customStyle="1" w:styleId="19">
    <w:name w:val="Заголовок Знак1"/>
    <w:uiPriority w:val="99"/>
    <w:locked/>
    <w:rsid w:val="009875D7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8">
    <w:name w:val="endnote text"/>
    <w:basedOn w:val="a"/>
    <w:link w:val="aff9"/>
    <w:uiPriority w:val="99"/>
    <w:semiHidden/>
    <w:unhideWhenUsed/>
    <w:rsid w:val="009875D7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9875D7"/>
    <w:rPr>
      <w:rFonts w:ascii="Calibri" w:eastAsia="Times New Roman" w:hAnsi="Calibri" w:cs="Calibri"/>
      <w:sz w:val="20"/>
      <w:szCs w:val="20"/>
      <w:lang w:eastAsia="ar-SA"/>
    </w:rPr>
  </w:style>
  <w:style w:type="character" w:styleId="affa">
    <w:name w:val="endnote reference"/>
    <w:basedOn w:val="a0"/>
    <w:uiPriority w:val="99"/>
    <w:semiHidden/>
    <w:unhideWhenUsed/>
    <w:rsid w:val="009875D7"/>
    <w:rPr>
      <w:vertAlign w:val="superscript"/>
    </w:rPr>
  </w:style>
  <w:style w:type="character" w:styleId="affb">
    <w:name w:val="page number"/>
    <w:basedOn w:val="a0"/>
    <w:rsid w:val="00987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groups/9580470/subjects/6/course_programs/2" TargetMode="External"/><Relationship Id="rId299" Type="http://schemas.openxmlformats.org/officeDocument/2006/relationships/hyperlink" Target="https://vneuroka.ru/" TargetMode="External"/><Relationship Id="rId21" Type="http://schemas.openxmlformats.org/officeDocument/2006/relationships/hyperlink" Target="https://uchi.ru/teachers/groups/9580470/subjects/6/course_programs/1" TargetMode="External"/><Relationship Id="rId63" Type="http://schemas.openxmlformats.org/officeDocument/2006/relationships/hyperlink" Target="https://uchi.ru/teachers/groups/9580470/subjects/6/course_programs/1" TargetMode="External"/><Relationship Id="rId159" Type="http://schemas.openxmlformats.org/officeDocument/2006/relationships/hyperlink" Target="https://uchi.ru/teachers/groups/9580470/subjects/6/course_programs/2" TargetMode="External"/><Relationship Id="rId324" Type="http://schemas.openxmlformats.org/officeDocument/2006/relationships/hyperlink" Target="https://uchi.ru/teachers/groups/9580470/subjects/6/course_programs/4" TargetMode="External"/><Relationship Id="rId366" Type="http://schemas.openxmlformats.org/officeDocument/2006/relationships/hyperlink" Target="https://uchi.ru/teachers/groups/9580470/subjects/6/course_programs/4" TargetMode="External"/><Relationship Id="rId170" Type="http://schemas.openxmlformats.org/officeDocument/2006/relationships/hyperlink" Target="https://vneuroka.ru/" TargetMode="External"/><Relationship Id="rId226" Type="http://schemas.openxmlformats.org/officeDocument/2006/relationships/hyperlink" Target="https://www.yaklass.ru/p/okruzhayushchij-mir" TargetMode="External"/><Relationship Id="rId268" Type="http://schemas.openxmlformats.org/officeDocument/2006/relationships/hyperlink" Target="https://www.yaklass.ru/p/okruzhayushchij-mir" TargetMode="External"/><Relationship Id="rId32" Type="http://schemas.openxmlformats.org/officeDocument/2006/relationships/hyperlink" Target="https://vneuroka.ru/" TargetMode="External"/><Relationship Id="rId74" Type="http://schemas.openxmlformats.org/officeDocument/2006/relationships/hyperlink" Target="https://vneuroka.ru/" TargetMode="External"/><Relationship Id="rId128" Type="http://schemas.openxmlformats.org/officeDocument/2006/relationships/hyperlink" Target="https://vneuroka.ru/" TargetMode="External"/><Relationship Id="rId335" Type="http://schemas.openxmlformats.org/officeDocument/2006/relationships/hyperlink" Target="https://vneuroka.ru/" TargetMode="External"/><Relationship Id="rId377" Type="http://schemas.openxmlformats.org/officeDocument/2006/relationships/hyperlink" Target="https://vneuroka.ru/" TargetMode="External"/><Relationship Id="rId5" Type="http://schemas.openxmlformats.org/officeDocument/2006/relationships/hyperlink" Target="https://vneuroka.ru/" TargetMode="External"/><Relationship Id="rId181" Type="http://schemas.openxmlformats.org/officeDocument/2006/relationships/hyperlink" Target="https://www.yaklass.ru/p/okruzhayushchij-mir" TargetMode="External"/><Relationship Id="rId237" Type="http://schemas.openxmlformats.org/officeDocument/2006/relationships/hyperlink" Target="https://uchi.ru/teachers/groups/9580470/subjects/6/course_programs/3" TargetMode="External"/><Relationship Id="rId402" Type="http://schemas.openxmlformats.org/officeDocument/2006/relationships/hyperlink" Target="https://uchi.ru/teachers/groups/9580470/subjects/6/course_programs/4" TargetMode="External"/><Relationship Id="rId279" Type="http://schemas.openxmlformats.org/officeDocument/2006/relationships/hyperlink" Target="https://uchi.ru/teachers/groups/9580470/subjects/6/course_programs/3" TargetMode="External"/><Relationship Id="rId43" Type="http://schemas.openxmlformats.org/officeDocument/2006/relationships/hyperlink" Target="https://www.yaklass.ru/p/okruzhayushchij-mir" TargetMode="External"/><Relationship Id="rId139" Type="http://schemas.openxmlformats.org/officeDocument/2006/relationships/hyperlink" Target="https://www.yaklass.ru/p/okruzhayushchij-mir" TargetMode="External"/><Relationship Id="rId290" Type="http://schemas.openxmlformats.org/officeDocument/2006/relationships/hyperlink" Target="https://vneuroka.ru/" TargetMode="External"/><Relationship Id="rId304" Type="http://schemas.openxmlformats.org/officeDocument/2006/relationships/hyperlink" Target="https://www.yaklass.ru/p/okruzhayushchij-mir" TargetMode="External"/><Relationship Id="rId346" Type="http://schemas.openxmlformats.org/officeDocument/2006/relationships/hyperlink" Target="https://www.yaklass.ru/p/okruzhayushchij-mir" TargetMode="External"/><Relationship Id="rId388" Type="http://schemas.openxmlformats.org/officeDocument/2006/relationships/hyperlink" Target="https://www.yaklass.ru/p/okruzhayushchij-mir" TargetMode="External"/><Relationship Id="rId85" Type="http://schemas.openxmlformats.org/officeDocument/2006/relationships/hyperlink" Target="https://www.yaklass.ru/p/okruzhayushchij-mir" TargetMode="External"/><Relationship Id="rId150" Type="http://schemas.openxmlformats.org/officeDocument/2006/relationships/hyperlink" Target="https://uchi.ru/teachers/groups/9580470/subjects/6/course_programs/2" TargetMode="External"/><Relationship Id="rId192" Type="http://schemas.openxmlformats.org/officeDocument/2006/relationships/hyperlink" Target="https://uchi.ru/teachers/groups/9580470/subjects/6/course_programs/2" TargetMode="External"/><Relationship Id="rId206" Type="http://schemas.openxmlformats.org/officeDocument/2006/relationships/hyperlink" Target="https://vneuroka.ru/" TargetMode="External"/><Relationship Id="rId248" Type="http://schemas.openxmlformats.org/officeDocument/2006/relationships/hyperlink" Target="https://vneuroka.ru/" TargetMode="External"/><Relationship Id="rId12" Type="http://schemas.openxmlformats.org/officeDocument/2006/relationships/hyperlink" Target="https://uchi.ru/teachers/groups/9580470/subjects/6/course_programs/1" TargetMode="External"/><Relationship Id="rId108" Type="http://schemas.openxmlformats.org/officeDocument/2006/relationships/hyperlink" Target="https://uchi.ru/teachers/groups/9580470/subjects/6/course_programs/2" TargetMode="External"/><Relationship Id="rId315" Type="http://schemas.openxmlformats.org/officeDocument/2006/relationships/hyperlink" Target="https://uchi.ru/teachers/groups/9580470/subjects/6/course_programs/4" TargetMode="External"/><Relationship Id="rId357" Type="http://schemas.openxmlformats.org/officeDocument/2006/relationships/hyperlink" Target="https://uchi.ru/teachers/groups/9580470/subjects/6/course_programs/4" TargetMode="External"/><Relationship Id="rId54" Type="http://schemas.openxmlformats.org/officeDocument/2006/relationships/hyperlink" Target="https://uchi.ru/teachers/groups/9580470/subjects/6/course_programs/1" TargetMode="External"/><Relationship Id="rId96" Type="http://schemas.openxmlformats.org/officeDocument/2006/relationships/hyperlink" Target="https://uchi.ru/teachers/groups/9580470/subjects/6/course_programs/1" TargetMode="External"/><Relationship Id="rId161" Type="http://schemas.openxmlformats.org/officeDocument/2006/relationships/hyperlink" Target="https://vneuroka.ru/" TargetMode="External"/><Relationship Id="rId217" Type="http://schemas.openxmlformats.org/officeDocument/2006/relationships/hyperlink" Target="https://www.yaklass.ru/p/okruzhayushchij-mir" TargetMode="External"/><Relationship Id="rId399" Type="http://schemas.openxmlformats.org/officeDocument/2006/relationships/hyperlink" Target="https://uchi.ru/teachers/groups/9580470/subjects/6/course_programs/4" TargetMode="External"/><Relationship Id="rId259" Type="http://schemas.openxmlformats.org/officeDocument/2006/relationships/hyperlink" Target="https://www.yaklass.ru/p/okruzhayushchij-mir" TargetMode="External"/><Relationship Id="rId23" Type="http://schemas.openxmlformats.org/officeDocument/2006/relationships/hyperlink" Target="https://vneuroka.ru/" TargetMode="External"/><Relationship Id="rId119" Type="http://schemas.openxmlformats.org/officeDocument/2006/relationships/hyperlink" Target="https://vneuroka.ru/" TargetMode="External"/><Relationship Id="rId270" Type="http://schemas.openxmlformats.org/officeDocument/2006/relationships/hyperlink" Target="https://uchi.ru/teachers/groups/9580470/subjects/6/course_programs/3" TargetMode="External"/><Relationship Id="rId326" Type="http://schemas.openxmlformats.org/officeDocument/2006/relationships/hyperlink" Target="https://vneuroka.ru/" TargetMode="External"/><Relationship Id="rId65" Type="http://schemas.openxmlformats.org/officeDocument/2006/relationships/hyperlink" Target="https://vneuroka.ru/" TargetMode="External"/><Relationship Id="rId130" Type="http://schemas.openxmlformats.org/officeDocument/2006/relationships/hyperlink" Target="https://www.yaklass.ru/p/okruzhayushchij-mir" TargetMode="External"/><Relationship Id="rId368" Type="http://schemas.openxmlformats.org/officeDocument/2006/relationships/hyperlink" Target="https://vneuroka.ru/" TargetMode="External"/><Relationship Id="rId172" Type="http://schemas.openxmlformats.org/officeDocument/2006/relationships/hyperlink" Target="https://www.yaklass.ru/p/okruzhayushchij-mir" TargetMode="External"/><Relationship Id="rId228" Type="http://schemas.openxmlformats.org/officeDocument/2006/relationships/hyperlink" Target="https://uchi.ru/teachers/groups/9580470/subjects/6/course_programs/3" TargetMode="External"/><Relationship Id="rId281" Type="http://schemas.openxmlformats.org/officeDocument/2006/relationships/hyperlink" Target="https://vneuroka.ru/" TargetMode="External"/><Relationship Id="rId337" Type="http://schemas.openxmlformats.org/officeDocument/2006/relationships/hyperlink" Target="https://www.yaklass.ru/p/okruzhayushchij-mir" TargetMode="External"/><Relationship Id="rId34" Type="http://schemas.openxmlformats.org/officeDocument/2006/relationships/hyperlink" Target="https://www.yaklass.ru/p/okruzhayushchij-mir" TargetMode="External"/><Relationship Id="rId76" Type="http://schemas.openxmlformats.org/officeDocument/2006/relationships/hyperlink" Target="https://www.yaklass.ru/p/okruzhayushchij-mir" TargetMode="External"/><Relationship Id="rId141" Type="http://schemas.openxmlformats.org/officeDocument/2006/relationships/hyperlink" Target="https://uchi.ru/teachers/groups/9580470/subjects/6/course_programs/2" TargetMode="External"/><Relationship Id="rId379" Type="http://schemas.openxmlformats.org/officeDocument/2006/relationships/hyperlink" Target="https://www.yaklass.ru/p/okruzhayushchij-mir" TargetMode="External"/><Relationship Id="rId7" Type="http://schemas.openxmlformats.org/officeDocument/2006/relationships/hyperlink" Target="https://www.yaklass.ru/p/okruzhayushchij-mir" TargetMode="External"/><Relationship Id="rId183" Type="http://schemas.openxmlformats.org/officeDocument/2006/relationships/hyperlink" Target="https://uchi.ru/teachers/groups/9580470/subjects/6/course_programs/2" TargetMode="External"/><Relationship Id="rId239" Type="http://schemas.openxmlformats.org/officeDocument/2006/relationships/hyperlink" Target="https://vneuroka.ru/" TargetMode="External"/><Relationship Id="rId390" Type="http://schemas.openxmlformats.org/officeDocument/2006/relationships/hyperlink" Target="https://uchi.ru/teachers/groups/9580470/subjects/6/course_programs/4" TargetMode="External"/><Relationship Id="rId404" Type="http://schemas.openxmlformats.org/officeDocument/2006/relationships/hyperlink" Target="https://vneuroka.ru/" TargetMode="External"/><Relationship Id="rId250" Type="http://schemas.openxmlformats.org/officeDocument/2006/relationships/hyperlink" Target="https://www.yaklass.ru/p/okruzhayushchij-mir" TargetMode="External"/><Relationship Id="rId292" Type="http://schemas.openxmlformats.org/officeDocument/2006/relationships/hyperlink" Target="https://www.yaklass.ru/p/okruzhayushchij-mir" TargetMode="External"/><Relationship Id="rId306" Type="http://schemas.openxmlformats.org/officeDocument/2006/relationships/hyperlink" Target="https://uchi.ru/teachers/groups/9580470/subjects/6/course_programs/3" TargetMode="External"/><Relationship Id="rId45" Type="http://schemas.openxmlformats.org/officeDocument/2006/relationships/hyperlink" Target="https://uchi.ru/teachers/groups/9580470/subjects/6/course_programs/1" TargetMode="External"/><Relationship Id="rId87" Type="http://schemas.openxmlformats.org/officeDocument/2006/relationships/hyperlink" Target="https://uchi.ru/teachers/groups/9580470/subjects/6/course_programs/1" TargetMode="External"/><Relationship Id="rId110" Type="http://schemas.openxmlformats.org/officeDocument/2006/relationships/hyperlink" Target="https://vneuroka.ru/" TargetMode="External"/><Relationship Id="rId348" Type="http://schemas.openxmlformats.org/officeDocument/2006/relationships/hyperlink" Target="https://uchi.ru/teachers/groups/9580470/subjects/6/course_programs/4" TargetMode="External"/><Relationship Id="rId152" Type="http://schemas.openxmlformats.org/officeDocument/2006/relationships/hyperlink" Target="https://vneuroka.ru/" TargetMode="External"/><Relationship Id="rId194" Type="http://schemas.openxmlformats.org/officeDocument/2006/relationships/hyperlink" Target="https://vneuroka.ru/" TargetMode="External"/><Relationship Id="rId208" Type="http://schemas.openxmlformats.org/officeDocument/2006/relationships/hyperlink" Target="https://www.yaklass.ru/p/okruzhayushchij-mir" TargetMode="External"/><Relationship Id="rId261" Type="http://schemas.openxmlformats.org/officeDocument/2006/relationships/hyperlink" Target="https://uchi.ru/teachers/groups/9580470/subjects/6/course_programs/3" TargetMode="External"/><Relationship Id="rId14" Type="http://schemas.openxmlformats.org/officeDocument/2006/relationships/hyperlink" Target="https://vneuroka.ru/" TargetMode="External"/><Relationship Id="rId56" Type="http://schemas.openxmlformats.org/officeDocument/2006/relationships/hyperlink" Target="https://vneuroka.ru/" TargetMode="External"/><Relationship Id="rId317" Type="http://schemas.openxmlformats.org/officeDocument/2006/relationships/hyperlink" Target="https://vneuroka.ru/" TargetMode="External"/><Relationship Id="rId359" Type="http://schemas.openxmlformats.org/officeDocument/2006/relationships/hyperlink" Target="https://vneuroka.ru/" TargetMode="External"/><Relationship Id="rId98" Type="http://schemas.openxmlformats.org/officeDocument/2006/relationships/hyperlink" Target="https://vneuroka.ru/" TargetMode="External"/><Relationship Id="rId121" Type="http://schemas.openxmlformats.org/officeDocument/2006/relationships/hyperlink" Target="https://www.yaklass.ru/p/okruzhayushchij-mir" TargetMode="External"/><Relationship Id="rId163" Type="http://schemas.openxmlformats.org/officeDocument/2006/relationships/hyperlink" Target="https://www.yaklass.ru/p/okruzhayushchij-mir" TargetMode="External"/><Relationship Id="rId219" Type="http://schemas.openxmlformats.org/officeDocument/2006/relationships/hyperlink" Target="https://uchi.ru/teachers/groups/9580470/subjects/6/course_programs/3" TargetMode="External"/><Relationship Id="rId370" Type="http://schemas.openxmlformats.org/officeDocument/2006/relationships/hyperlink" Target="https://www.yaklass.ru/p/okruzhayushchij-mir" TargetMode="External"/><Relationship Id="rId230" Type="http://schemas.openxmlformats.org/officeDocument/2006/relationships/hyperlink" Target="https://vneuroka.ru/" TargetMode="External"/><Relationship Id="rId25" Type="http://schemas.openxmlformats.org/officeDocument/2006/relationships/hyperlink" Target="https://www.yaklass.ru/p/okruzhayushchij-mir" TargetMode="External"/><Relationship Id="rId67" Type="http://schemas.openxmlformats.org/officeDocument/2006/relationships/hyperlink" Target="https://www.yaklass.ru/p/okruzhayushchij-mir" TargetMode="External"/><Relationship Id="rId272" Type="http://schemas.openxmlformats.org/officeDocument/2006/relationships/hyperlink" Target="https://vneuroka.ru/" TargetMode="External"/><Relationship Id="rId328" Type="http://schemas.openxmlformats.org/officeDocument/2006/relationships/hyperlink" Target="https://www.yaklass.ru/p/okruzhayushchij-mir" TargetMode="External"/><Relationship Id="rId132" Type="http://schemas.openxmlformats.org/officeDocument/2006/relationships/hyperlink" Target="https://uchi.ru/teachers/groups/9580470/subjects/6/course_programs/2" TargetMode="External"/><Relationship Id="rId174" Type="http://schemas.openxmlformats.org/officeDocument/2006/relationships/hyperlink" Target="https://uchi.ru/teachers/groups/9580470/subjects/6/course_programs/2" TargetMode="External"/><Relationship Id="rId381" Type="http://schemas.openxmlformats.org/officeDocument/2006/relationships/hyperlink" Target="https://uchi.ru/teachers/groups/9580470/subjects/6/course_programs/4" TargetMode="External"/><Relationship Id="rId241" Type="http://schemas.openxmlformats.org/officeDocument/2006/relationships/hyperlink" Target="https://www.yaklass.ru/p/okruzhayushchij-mir" TargetMode="External"/><Relationship Id="rId36" Type="http://schemas.openxmlformats.org/officeDocument/2006/relationships/hyperlink" Target="https://uchi.ru/teachers/groups/9580470/subjects/6/course_programs/1" TargetMode="External"/><Relationship Id="rId283" Type="http://schemas.openxmlformats.org/officeDocument/2006/relationships/hyperlink" Target="https://www.yaklass.ru/p/okruzhayushchij-mir" TargetMode="External"/><Relationship Id="rId339" Type="http://schemas.openxmlformats.org/officeDocument/2006/relationships/hyperlink" Target="https://uchi.ru/teachers/groups/9580470/subjects/6/course_programs/4" TargetMode="External"/><Relationship Id="rId78" Type="http://schemas.openxmlformats.org/officeDocument/2006/relationships/hyperlink" Target="https://uchi.ru/teachers/groups/9580470/subjects/6/course_programs/1" TargetMode="External"/><Relationship Id="rId101" Type="http://schemas.openxmlformats.org/officeDocument/2006/relationships/hyperlink" Target="https://vneuroka.ru/" TargetMode="External"/><Relationship Id="rId143" Type="http://schemas.openxmlformats.org/officeDocument/2006/relationships/hyperlink" Target="https://vneuroka.ru/" TargetMode="External"/><Relationship Id="rId185" Type="http://schemas.openxmlformats.org/officeDocument/2006/relationships/hyperlink" Target="https://vneuroka.ru/" TargetMode="External"/><Relationship Id="rId350" Type="http://schemas.openxmlformats.org/officeDocument/2006/relationships/hyperlink" Target="https://vneuroka.ru/" TargetMode="External"/><Relationship Id="rId406" Type="http://schemas.openxmlformats.org/officeDocument/2006/relationships/hyperlink" Target="https://www.yaklass.ru/p/okruzhayushchij-mir" TargetMode="External"/><Relationship Id="rId9" Type="http://schemas.openxmlformats.org/officeDocument/2006/relationships/hyperlink" Target="https://uchi.ru/teachers/groups/9580470/subjects/6/course_programs/1" TargetMode="External"/><Relationship Id="rId210" Type="http://schemas.openxmlformats.org/officeDocument/2006/relationships/hyperlink" Target="https://uchi.ru/teachers/groups/9580470/subjects/6/course_programs/3" TargetMode="External"/><Relationship Id="rId392" Type="http://schemas.openxmlformats.org/officeDocument/2006/relationships/hyperlink" Target="https://vneuroka.ru/" TargetMode="External"/><Relationship Id="rId252" Type="http://schemas.openxmlformats.org/officeDocument/2006/relationships/hyperlink" Target="https://uchi.ru/teachers/groups/9580470/subjects/6/course_programs/3" TargetMode="External"/><Relationship Id="rId294" Type="http://schemas.openxmlformats.org/officeDocument/2006/relationships/hyperlink" Target="https://uchi.ru/teachers/groups/9580470/subjects/6/course_programs/3" TargetMode="External"/><Relationship Id="rId308" Type="http://schemas.openxmlformats.org/officeDocument/2006/relationships/hyperlink" Target="https://vneuroka.ru/" TargetMode="External"/><Relationship Id="rId47" Type="http://schemas.openxmlformats.org/officeDocument/2006/relationships/hyperlink" Target="https://vneuroka.ru/" TargetMode="External"/><Relationship Id="rId89" Type="http://schemas.openxmlformats.org/officeDocument/2006/relationships/hyperlink" Target="https://vneuroka.ru/" TargetMode="External"/><Relationship Id="rId112" Type="http://schemas.openxmlformats.org/officeDocument/2006/relationships/hyperlink" Target="https://www.yaklass.ru/p/okruzhayushchij-mir" TargetMode="External"/><Relationship Id="rId154" Type="http://schemas.openxmlformats.org/officeDocument/2006/relationships/hyperlink" Target="https://www.yaklass.ru/p/okruzhayushchij-mir" TargetMode="External"/><Relationship Id="rId361" Type="http://schemas.openxmlformats.org/officeDocument/2006/relationships/hyperlink" Target="https://www.yaklass.ru/p/okruzhayushchij-mir" TargetMode="External"/><Relationship Id="rId196" Type="http://schemas.openxmlformats.org/officeDocument/2006/relationships/hyperlink" Target="https://www.yaklass.ru/p/okruzhayushchij-mir" TargetMode="External"/><Relationship Id="rId16" Type="http://schemas.openxmlformats.org/officeDocument/2006/relationships/hyperlink" Target="https://www.yaklass.ru/p/okruzhayushchij-mir" TargetMode="External"/><Relationship Id="rId221" Type="http://schemas.openxmlformats.org/officeDocument/2006/relationships/hyperlink" Target="https://vneuroka.ru/" TargetMode="External"/><Relationship Id="rId263" Type="http://schemas.openxmlformats.org/officeDocument/2006/relationships/hyperlink" Target="https://vneuroka.ru/" TargetMode="External"/><Relationship Id="rId319" Type="http://schemas.openxmlformats.org/officeDocument/2006/relationships/hyperlink" Target="https://www.yaklass.ru/p/okruzhayushchij-mir" TargetMode="External"/><Relationship Id="rId58" Type="http://schemas.openxmlformats.org/officeDocument/2006/relationships/hyperlink" Target="https://www.yaklass.ru/p/okruzhayushchij-mir" TargetMode="External"/><Relationship Id="rId123" Type="http://schemas.openxmlformats.org/officeDocument/2006/relationships/hyperlink" Target="https://uchi.ru/teachers/groups/9580470/subjects/6/course_programs/2" TargetMode="External"/><Relationship Id="rId330" Type="http://schemas.openxmlformats.org/officeDocument/2006/relationships/hyperlink" Target="https://uchi.ru/teachers/groups/9580470/subjects/6/course_programs/4" TargetMode="External"/><Relationship Id="rId165" Type="http://schemas.openxmlformats.org/officeDocument/2006/relationships/hyperlink" Target="https://uchi.ru/teachers/groups/9580470/subjects/6/course_programs/2" TargetMode="External"/><Relationship Id="rId372" Type="http://schemas.openxmlformats.org/officeDocument/2006/relationships/hyperlink" Target="https://uchi.ru/teachers/groups/9580470/subjects/6/course_programs/4" TargetMode="External"/><Relationship Id="rId232" Type="http://schemas.openxmlformats.org/officeDocument/2006/relationships/hyperlink" Target="https://www.yaklass.ru/p/okruzhayushchij-mir" TargetMode="External"/><Relationship Id="rId274" Type="http://schemas.openxmlformats.org/officeDocument/2006/relationships/hyperlink" Target="https://www.yaklass.ru/p/okruzhayushchij-mir" TargetMode="External"/><Relationship Id="rId27" Type="http://schemas.openxmlformats.org/officeDocument/2006/relationships/hyperlink" Target="https://uchi.ru/teachers/groups/9580470/subjects/6/course_programs/1" TargetMode="External"/><Relationship Id="rId48" Type="http://schemas.openxmlformats.org/officeDocument/2006/relationships/hyperlink" Target="https://uchi.ru/teachers/groups/9580470/subjects/6/course_programs/1" TargetMode="External"/><Relationship Id="rId69" Type="http://schemas.openxmlformats.org/officeDocument/2006/relationships/hyperlink" Target="https://uchi.ru/teachers/groups/9580470/subjects/6/course_programs/1" TargetMode="External"/><Relationship Id="rId113" Type="http://schemas.openxmlformats.org/officeDocument/2006/relationships/hyperlink" Target="https://vneuroka.ru/" TargetMode="External"/><Relationship Id="rId134" Type="http://schemas.openxmlformats.org/officeDocument/2006/relationships/hyperlink" Target="https://vneuroka.ru/" TargetMode="External"/><Relationship Id="rId320" Type="http://schemas.openxmlformats.org/officeDocument/2006/relationships/hyperlink" Target="https://vneuroka.ru/" TargetMode="External"/><Relationship Id="rId80" Type="http://schemas.openxmlformats.org/officeDocument/2006/relationships/hyperlink" Target="https://vneuroka.ru/" TargetMode="External"/><Relationship Id="rId155" Type="http://schemas.openxmlformats.org/officeDocument/2006/relationships/hyperlink" Target="https://vneuroka.ru/" TargetMode="External"/><Relationship Id="rId176" Type="http://schemas.openxmlformats.org/officeDocument/2006/relationships/hyperlink" Target="https://vneuroka.ru/" TargetMode="External"/><Relationship Id="rId197" Type="http://schemas.openxmlformats.org/officeDocument/2006/relationships/hyperlink" Target="https://vneuroka.ru/" TargetMode="External"/><Relationship Id="rId341" Type="http://schemas.openxmlformats.org/officeDocument/2006/relationships/hyperlink" Target="https://vneuroka.ru/" TargetMode="External"/><Relationship Id="rId362" Type="http://schemas.openxmlformats.org/officeDocument/2006/relationships/hyperlink" Target="https://vneuroka.ru/" TargetMode="External"/><Relationship Id="rId383" Type="http://schemas.openxmlformats.org/officeDocument/2006/relationships/hyperlink" Target="https://vneuroka.ru/" TargetMode="External"/><Relationship Id="rId201" Type="http://schemas.openxmlformats.org/officeDocument/2006/relationships/hyperlink" Target="https://uchi.ru/teachers/groups/9580470/subjects/6/course_programs/2" TargetMode="External"/><Relationship Id="rId222" Type="http://schemas.openxmlformats.org/officeDocument/2006/relationships/hyperlink" Target="https://uchi.ru/teachers/groups/9580470/subjects/6/course_programs/3" TargetMode="External"/><Relationship Id="rId243" Type="http://schemas.openxmlformats.org/officeDocument/2006/relationships/hyperlink" Target="https://uchi.ru/teachers/groups/9580470/subjects/6/course_programs/3" TargetMode="External"/><Relationship Id="rId264" Type="http://schemas.openxmlformats.org/officeDocument/2006/relationships/hyperlink" Target="https://uchi.ru/teachers/groups/9580470/subjects/6/course_programs/3" TargetMode="External"/><Relationship Id="rId285" Type="http://schemas.openxmlformats.org/officeDocument/2006/relationships/hyperlink" Target="https://uchi.ru/teachers/groups/9580470/subjects/6/course_programs/3" TargetMode="External"/><Relationship Id="rId17" Type="http://schemas.openxmlformats.org/officeDocument/2006/relationships/hyperlink" Target="https://vneuroka.ru/" TargetMode="External"/><Relationship Id="rId38" Type="http://schemas.openxmlformats.org/officeDocument/2006/relationships/hyperlink" Target="https://vneuroka.ru/" TargetMode="External"/><Relationship Id="rId59" Type="http://schemas.openxmlformats.org/officeDocument/2006/relationships/hyperlink" Target="https://vneuroka.ru/" TargetMode="External"/><Relationship Id="rId103" Type="http://schemas.openxmlformats.org/officeDocument/2006/relationships/hyperlink" Target="https://www.yaklass.ru/p/okruzhayushchij-mir" TargetMode="External"/><Relationship Id="rId124" Type="http://schemas.openxmlformats.org/officeDocument/2006/relationships/hyperlink" Target="https://www.yaklass.ru/p/okruzhayushchij-mir" TargetMode="External"/><Relationship Id="rId310" Type="http://schemas.openxmlformats.org/officeDocument/2006/relationships/hyperlink" Target="https://www.yaklass.ru/p/okruzhayushchij-mir" TargetMode="External"/><Relationship Id="rId70" Type="http://schemas.openxmlformats.org/officeDocument/2006/relationships/hyperlink" Target="https://www.yaklass.ru/p/okruzhayushchij-mir" TargetMode="External"/><Relationship Id="rId91" Type="http://schemas.openxmlformats.org/officeDocument/2006/relationships/hyperlink" Target="https://www.yaklass.ru/p/okruzhayushchij-mir" TargetMode="External"/><Relationship Id="rId145" Type="http://schemas.openxmlformats.org/officeDocument/2006/relationships/hyperlink" Target="https://www.yaklass.ru/p/okruzhayushchij-mir" TargetMode="External"/><Relationship Id="rId166" Type="http://schemas.openxmlformats.org/officeDocument/2006/relationships/hyperlink" Target="https://www.yaklass.ru/p/okruzhayushchij-mir" TargetMode="External"/><Relationship Id="rId187" Type="http://schemas.openxmlformats.org/officeDocument/2006/relationships/hyperlink" Target="https://www.yaklass.ru/p/okruzhayushchij-mir" TargetMode="External"/><Relationship Id="rId331" Type="http://schemas.openxmlformats.org/officeDocument/2006/relationships/hyperlink" Target="https://www.yaklass.ru/p/okruzhayushchij-mir" TargetMode="External"/><Relationship Id="rId352" Type="http://schemas.openxmlformats.org/officeDocument/2006/relationships/hyperlink" Target="https://www.yaklass.ru/p/okruzhayushchij-mir" TargetMode="External"/><Relationship Id="rId373" Type="http://schemas.openxmlformats.org/officeDocument/2006/relationships/hyperlink" Target="https://www.yaklass.ru/p/okruzhayushchij-mir" TargetMode="External"/><Relationship Id="rId394" Type="http://schemas.openxmlformats.org/officeDocument/2006/relationships/hyperlink" Target="https://www.yaklass.ru/p/okruzhayushchij-mir" TargetMode="External"/><Relationship Id="rId408" Type="http://schemas.openxmlformats.org/officeDocument/2006/relationships/hyperlink" Target="https://uchi.ru/teachers/groups/9580470/subjects/6/course_programs/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vneuroka.ru/" TargetMode="External"/><Relationship Id="rId233" Type="http://schemas.openxmlformats.org/officeDocument/2006/relationships/hyperlink" Target="https://vneuroka.ru/" TargetMode="External"/><Relationship Id="rId254" Type="http://schemas.openxmlformats.org/officeDocument/2006/relationships/hyperlink" Target="https://vneuroka.ru/" TargetMode="External"/><Relationship Id="rId28" Type="http://schemas.openxmlformats.org/officeDocument/2006/relationships/hyperlink" Target="https://www.yaklass.ru/p/okruzhayushchij-mir" TargetMode="External"/><Relationship Id="rId49" Type="http://schemas.openxmlformats.org/officeDocument/2006/relationships/hyperlink" Target="https://www.yaklass.ru/p/okruzhayushchij-mir" TargetMode="External"/><Relationship Id="rId114" Type="http://schemas.openxmlformats.org/officeDocument/2006/relationships/hyperlink" Target="https://uchi.ru/teachers/groups/9580470/subjects/6/course_programs/2" TargetMode="External"/><Relationship Id="rId275" Type="http://schemas.openxmlformats.org/officeDocument/2006/relationships/hyperlink" Target="https://vneuroka.ru/" TargetMode="External"/><Relationship Id="rId296" Type="http://schemas.openxmlformats.org/officeDocument/2006/relationships/hyperlink" Target="https://vneuroka.ru/" TargetMode="External"/><Relationship Id="rId300" Type="http://schemas.openxmlformats.org/officeDocument/2006/relationships/hyperlink" Target="https://uchi.ru/teachers/groups/9580470/subjects/6/course_programs/3" TargetMode="External"/><Relationship Id="rId60" Type="http://schemas.openxmlformats.org/officeDocument/2006/relationships/hyperlink" Target="https://uchi.ru/teachers/groups/9580470/subjects/6/course_programs/1" TargetMode="External"/><Relationship Id="rId81" Type="http://schemas.openxmlformats.org/officeDocument/2006/relationships/hyperlink" Target="https://uchi.ru/teachers/groups/9580470/subjects/6/course_programs/1" TargetMode="External"/><Relationship Id="rId135" Type="http://schemas.openxmlformats.org/officeDocument/2006/relationships/hyperlink" Target="https://uchi.ru/teachers/groups/9580470/subjects/6/course_programs/2" TargetMode="External"/><Relationship Id="rId156" Type="http://schemas.openxmlformats.org/officeDocument/2006/relationships/hyperlink" Target="https://uchi.ru/teachers/groups/9580470/subjects/6/course_programs/2" TargetMode="External"/><Relationship Id="rId177" Type="http://schemas.openxmlformats.org/officeDocument/2006/relationships/hyperlink" Target="https://uchi.ru/teachers/groups/9580470/subjects/6/course_programs/2" TargetMode="External"/><Relationship Id="rId198" Type="http://schemas.openxmlformats.org/officeDocument/2006/relationships/hyperlink" Target="https://uchi.ru/teachers/groups/9580470/subjects/6/course_programs/2" TargetMode="External"/><Relationship Id="rId321" Type="http://schemas.openxmlformats.org/officeDocument/2006/relationships/hyperlink" Target="https://uchi.ru/teachers/groups/9580470/subjects/6/course_programs/4" TargetMode="External"/><Relationship Id="rId342" Type="http://schemas.openxmlformats.org/officeDocument/2006/relationships/hyperlink" Target="https://uchi.ru/teachers/groups/9580470/subjects/6/course_programs/4" TargetMode="External"/><Relationship Id="rId363" Type="http://schemas.openxmlformats.org/officeDocument/2006/relationships/hyperlink" Target="https://uchi.ru/teachers/groups/9580470/subjects/6/course_programs/4" TargetMode="External"/><Relationship Id="rId384" Type="http://schemas.openxmlformats.org/officeDocument/2006/relationships/hyperlink" Target="https://uchi.ru/teachers/groups/9580470/subjects/6/course_programs/4" TargetMode="External"/><Relationship Id="rId202" Type="http://schemas.openxmlformats.org/officeDocument/2006/relationships/hyperlink" Target="https://www.yaklass.ru/p/okruzhayushchij-mir" TargetMode="External"/><Relationship Id="rId223" Type="http://schemas.openxmlformats.org/officeDocument/2006/relationships/hyperlink" Target="https://www.yaklass.ru/p/okruzhayushchij-mir" TargetMode="External"/><Relationship Id="rId244" Type="http://schemas.openxmlformats.org/officeDocument/2006/relationships/hyperlink" Target="https://www.yaklass.ru/p/okruzhayushchij-mir" TargetMode="External"/><Relationship Id="rId18" Type="http://schemas.openxmlformats.org/officeDocument/2006/relationships/hyperlink" Target="https://uchi.ru/teachers/groups/9580470/subjects/6/course_programs/1" TargetMode="External"/><Relationship Id="rId39" Type="http://schemas.openxmlformats.org/officeDocument/2006/relationships/hyperlink" Target="https://uchi.ru/teachers/groups/9580470/subjects/6/course_programs/1" TargetMode="External"/><Relationship Id="rId265" Type="http://schemas.openxmlformats.org/officeDocument/2006/relationships/hyperlink" Target="https://www.yaklass.ru/p/okruzhayushchij-mir" TargetMode="External"/><Relationship Id="rId286" Type="http://schemas.openxmlformats.org/officeDocument/2006/relationships/hyperlink" Target="https://www.yaklass.ru/p/okruzhayushchij-mir" TargetMode="External"/><Relationship Id="rId50" Type="http://schemas.openxmlformats.org/officeDocument/2006/relationships/hyperlink" Target="https://vneuroka.ru/" TargetMode="External"/><Relationship Id="rId104" Type="http://schemas.openxmlformats.org/officeDocument/2006/relationships/hyperlink" Target="https://vneuroka.ru/" TargetMode="External"/><Relationship Id="rId125" Type="http://schemas.openxmlformats.org/officeDocument/2006/relationships/hyperlink" Target="https://vneuroka.ru/" TargetMode="External"/><Relationship Id="rId146" Type="http://schemas.openxmlformats.org/officeDocument/2006/relationships/hyperlink" Target="https://vneuroka.ru/" TargetMode="External"/><Relationship Id="rId167" Type="http://schemas.openxmlformats.org/officeDocument/2006/relationships/hyperlink" Target="https://vneuroka.ru/" TargetMode="External"/><Relationship Id="rId188" Type="http://schemas.openxmlformats.org/officeDocument/2006/relationships/hyperlink" Target="https://vneuroka.ru/" TargetMode="External"/><Relationship Id="rId311" Type="http://schemas.openxmlformats.org/officeDocument/2006/relationships/hyperlink" Target="https://vneuroka.ru/" TargetMode="External"/><Relationship Id="rId332" Type="http://schemas.openxmlformats.org/officeDocument/2006/relationships/hyperlink" Target="https://vneuroka.ru/" TargetMode="External"/><Relationship Id="rId353" Type="http://schemas.openxmlformats.org/officeDocument/2006/relationships/hyperlink" Target="https://vneuroka.ru/" TargetMode="External"/><Relationship Id="rId374" Type="http://schemas.openxmlformats.org/officeDocument/2006/relationships/hyperlink" Target="https://vneuroka.ru/" TargetMode="External"/><Relationship Id="rId395" Type="http://schemas.openxmlformats.org/officeDocument/2006/relationships/hyperlink" Target="https://vneuroka.ru/" TargetMode="External"/><Relationship Id="rId409" Type="http://schemas.openxmlformats.org/officeDocument/2006/relationships/hyperlink" Target="https://www.yaklass.ru/p/okruzhayushchij-mir" TargetMode="External"/><Relationship Id="rId71" Type="http://schemas.openxmlformats.org/officeDocument/2006/relationships/hyperlink" Target="https://vneuroka.ru/" TargetMode="External"/><Relationship Id="rId92" Type="http://schemas.openxmlformats.org/officeDocument/2006/relationships/hyperlink" Target="https://vneuroka.ru/" TargetMode="External"/><Relationship Id="rId213" Type="http://schemas.openxmlformats.org/officeDocument/2006/relationships/hyperlink" Target="https://uchi.ru/teachers/groups/9580470/subjects/6/course_programs/3" TargetMode="External"/><Relationship Id="rId234" Type="http://schemas.openxmlformats.org/officeDocument/2006/relationships/hyperlink" Target="https://uchi.ru/teachers/groups/9580470/subjects/6/course_programs/3" TargetMode="External"/><Relationship Id="rId2" Type="http://schemas.openxmlformats.org/officeDocument/2006/relationships/styles" Target="styles.xml"/><Relationship Id="rId29" Type="http://schemas.openxmlformats.org/officeDocument/2006/relationships/hyperlink" Target="https://vneuroka.ru/" TargetMode="External"/><Relationship Id="rId255" Type="http://schemas.openxmlformats.org/officeDocument/2006/relationships/hyperlink" Target="https://uchi.ru/teachers/groups/9580470/subjects/6/course_programs/3" TargetMode="External"/><Relationship Id="rId276" Type="http://schemas.openxmlformats.org/officeDocument/2006/relationships/hyperlink" Target="https://uchi.ru/teachers/groups/9580470/subjects/6/course_programs/3" TargetMode="External"/><Relationship Id="rId297" Type="http://schemas.openxmlformats.org/officeDocument/2006/relationships/hyperlink" Target="https://uchi.ru/teachers/groups/9580470/subjects/6/course_programs/3" TargetMode="External"/><Relationship Id="rId40" Type="http://schemas.openxmlformats.org/officeDocument/2006/relationships/hyperlink" Target="https://www.yaklass.ru/p/okruzhayushchij-mir" TargetMode="External"/><Relationship Id="rId115" Type="http://schemas.openxmlformats.org/officeDocument/2006/relationships/hyperlink" Target="https://www.yaklass.ru/p/okruzhayushchij-mir" TargetMode="External"/><Relationship Id="rId136" Type="http://schemas.openxmlformats.org/officeDocument/2006/relationships/hyperlink" Target="https://www.yaklass.ru/p/okruzhayushchij-mir" TargetMode="External"/><Relationship Id="rId157" Type="http://schemas.openxmlformats.org/officeDocument/2006/relationships/hyperlink" Target="https://www.yaklass.ru/p/okruzhayushchij-mir" TargetMode="External"/><Relationship Id="rId178" Type="http://schemas.openxmlformats.org/officeDocument/2006/relationships/hyperlink" Target="https://www.yaklass.ru/p/okruzhayushchij-mir" TargetMode="External"/><Relationship Id="rId301" Type="http://schemas.openxmlformats.org/officeDocument/2006/relationships/hyperlink" Target="https://www.yaklass.ru/p/okruzhayushchij-mir" TargetMode="External"/><Relationship Id="rId322" Type="http://schemas.openxmlformats.org/officeDocument/2006/relationships/hyperlink" Target="https://www.yaklass.ru/p/okruzhayushchij-mir" TargetMode="External"/><Relationship Id="rId343" Type="http://schemas.openxmlformats.org/officeDocument/2006/relationships/hyperlink" Target="https://www.yaklass.ru/p/okruzhayushchij-mir" TargetMode="External"/><Relationship Id="rId364" Type="http://schemas.openxmlformats.org/officeDocument/2006/relationships/hyperlink" Target="https://www.yaklass.ru/p/okruzhayushchij-mir" TargetMode="External"/><Relationship Id="rId61" Type="http://schemas.openxmlformats.org/officeDocument/2006/relationships/hyperlink" Target="https://www.yaklass.ru/p/okruzhayushchij-mir" TargetMode="External"/><Relationship Id="rId82" Type="http://schemas.openxmlformats.org/officeDocument/2006/relationships/hyperlink" Target="https://www.yaklass.ru/p/okruzhayushchij-mir" TargetMode="External"/><Relationship Id="rId199" Type="http://schemas.openxmlformats.org/officeDocument/2006/relationships/hyperlink" Target="https://www.yaklass.ru/p/okruzhayushchij-mir" TargetMode="External"/><Relationship Id="rId203" Type="http://schemas.openxmlformats.org/officeDocument/2006/relationships/hyperlink" Target="https://vneuroka.ru/" TargetMode="External"/><Relationship Id="rId385" Type="http://schemas.openxmlformats.org/officeDocument/2006/relationships/hyperlink" Target="https://www.yaklass.ru/p/okruzhayushchij-mir" TargetMode="External"/><Relationship Id="rId19" Type="http://schemas.openxmlformats.org/officeDocument/2006/relationships/hyperlink" Target="https://www.yaklass.ru/p/okruzhayushchij-mir" TargetMode="External"/><Relationship Id="rId224" Type="http://schemas.openxmlformats.org/officeDocument/2006/relationships/hyperlink" Target="https://vneuroka.ru/" TargetMode="External"/><Relationship Id="rId245" Type="http://schemas.openxmlformats.org/officeDocument/2006/relationships/hyperlink" Target="https://vneuroka.ru/" TargetMode="External"/><Relationship Id="rId266" Type="http://schemas.openxmlformats.org/officeDocument/2006/relationships/hyperlink" Target="https://vneuroka.ru/" TargetMode="External"/><Relationship Id="rId287" Type="http://schemas.openxmlformats.org/officeDocument/2006/relationships/hyperlink" Target="https://vneuroka.ru/" TargetMode="External"/><Relationship Id="rId410" Type="http://schemas.openxmlformats.org/officeDocument/2006/relationships/fontTable" Target="fontTable.xml"/><Relationship Id="rId30" Type="http://schemas.openxmlformats.org/officeDocument/2006/relationships/hyperlink" Target="https://uchi.ru/teachers/groups/9580470/subjects/6/course_programs/1" TargetMode="External"/><Relationship Id="rId105" Type="http://schemas.openxmlformats.org/officeDocument/2006/relationships/hyperlink" Target="https://uchi.ru/teachers/groups/9580470/subjects/6/course_programs/2" TargetMode="External"/><Relationship Id="rId126" Type="http://schemas.openxmlformats.org/officeDocument/2006/relationships/hyperlink" Target="https://uchi.ru/teachers/groups/9580470/subjects/6/course_programs/2" TargetMode="External"/><Relationship Id="rId147" Type="http://schemas.openxmlformats.org/officeDocument/2006/relationships/hyperlink" Target="https://uchi.ru/teachers/groups/9580470/subjects/6/course_programs/2" TargetMode="External"/><Relationship Id="rId168" Type="http://schemas.openxmlformats.org/officeDocument/2006/relationships/hyperlink" Target="https://uchi.ru/teachers/groups/9580470/subjects/6/course_programs/2" TargetMode="External"/><Relationship Id="rId312" Type="http://schemas.openxmlformats.org/officeDocument/2006/relationships/hyperlink" Target="https://uchi.ru/teachers/groups/9580470/subjects/6/course_programs/4" TargetMode="External"/><Relationship Id="rId333" Type="http://schemas.openxmlformats.org/officeDocument/2006/relationships/hyperlink" Target="https://uchi.ru/teachers/groups/9580470/subjects/6/course_programs/4" TargetMode="External"/><Relationship Id="rId354" Type="http://schemas.openxmlformats.org/officeDocument/2006/relationships/hyperlink" Target="https://uchi.ru/teachers/groups/9580470/subjects/6/course_programs/4" TargetMode="External"/><Relationship Id="rId51" Type="http://schemas.openxmlformats.org/officeDocument/2006/relationships/hyperlink" Target="https://uchi.ru/teachers/groups/9580470/subjects/6/course_programs/1" TargetMode="External"/><Relationship Id="rId72" Type="http://schemas.openxmlformats.org/officeDocument/2006/relationships/hyperlink" Target="https://uchi.ru/teachers/groups/9580470/subjects/6/course_programs/1" TargetMode="External"/><Relationship Id="rId93" Type="http://schemas.openxmlformats.org/officeDocument/2006/relationships/hyperlink" Target="https://uchi.ru/teachers/groups/9580470/subjects/6/course_programs/1" TargetMode="External"/><Relationship Id="rId189" Type="http://schemas.openxmlformats.org/officeDocument/2006/relationships/hyperlink" Target="https://uchi.ru/teachers/groups/9580470/subjects/6/course_programs/2" TargetMode="External"/><Relationship Id="rId375" Type="http://schemas.openxmlformats.org/officeDocument/2006/relationships/hyperlink" Target="https://uchi.ru/teachers/groups/9580470/subjects/6/course_programs/4" TargetMode="External"/><Relationship Id="rId396" Type="http://schemas.openxmlformats.org/officeDocument/2006/relationships/hyperlink" Target="https://uchi.ru/teachers/groups/9580470/subjects/6/course_programs/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aklass.ru/p/okruzhayushchij-mir" TargetMode="External"/><Relationship Id="rId235" Type="http://schemas.openxmlformats.org/officeDocument/2006/relationships/hyperlink" Target="https://www.yaklass.ru/p/okruzhayushchij-mir" TargetMode="External"/><Relationship Id="rId256" Type="http://schemas.openxmlformats.org/officeDocument/2006/relationships/hyperlink" Target="https://www.yaklass.ru/p/okruzhayushchij-mir" TargetMode="External"/><Relationship Id="rId277" Type="http://schemas.openxmlformats.org/officeDocument/2006/relationships/hyperlink" Target="https://www.yaklass.ru/p/okruzhayushchij-mir" TargetMode="External"/><Relationship Id="rId298" Type="http://schemas.openxmlformats.org/officeDocument/2006/relationships/hyperlink" Target="https://www.yaklass.ru/p/okruzhayushchij-mir" TargetMode="External"/><Relationship Id="rId400" Type="http://schemas.openxmlformats.org/officeDocument/2006/relationships/hyperlink" Target="https://www.yaklass.ru/p/okruzhayushchij-mir" TargetMode="External"/><Relationship Id="rId116" Type="http://schemas.openxmlformats.org/officeDocument/2006/relationships/hyperlink" Target="https://vneuroka.ru/" TargetMode="External"/><Relationship Id="rId137" Type="http://schemas.openxmlformats.org/officeDocument/2006/relationships/hyperlink" Target="https://vneuroka.ru/" TargetMode="External"/><Relationship Id="rId158" Type="http://schemas.openxmlformats.org/officeDocument/2006/relationships/hyperlink" Target="https://vneuroka.ru/" TargetMode="External"/><Relationship Id="rId302" Type="http://schemas.openxmlformats.org/officeDocument/2006/relationships/hyperlink" Target="https://vneuroka.ru/" TargetMode="External"/><Relationship Id="rId323" Type="http://schemas.openxmlformats.org/officeDocument/2006/relationships/hyperlink" Target="https://vneuroka.ru/" TargetMode="External"/><Relationship Id="rId344" Type="http://schemas.openxmlformats.org/officeDocument/2006/relationships/hyperlink" Target="https://vneuroka.ru/" TargetMode="External"/><Relationship Id="rId20" Type="http://schemas.openxmlformats.org/officeDocument/2006/relationships/hyperlink" Target="https://vneuroka.ru/" TargetMode="External"/><Relationship Id="rId41" Type="http://schemas.openxmlformats.org/officeDocument/2006/relationships/hyperlink" Target="https://vneuroka.ru/" TargetMode="External"/><Relationship Id="rId62" Type="http://schemas.openxmlformats.org/officeDocument/2006/relationships/hyperlink" Target="https://vneuroka.ru/" TargetMode="External"/><Relationship Id="rId83" Type="http://schemas.openxmlformats.org/officeDocument/2006/relationships/hyperlink" Target="https://vneuroka.ru/" TargetMode="External"/><Relationship Id="rId179" Type="http://schemas.openxmlformats.org/officeDocument/2006/relationships/hyperlink" Target="https://vneuroka.ru/" TargetMode="External"/><Relationship Id="rId365" Type="http://schemas.openxmlformats.org/officeDocument/2006/relationships/hyperlink" Target="https://vneuroka.ru/" TargetMode="External"/><Relationship Id="rId386" Type="http://schemas.openxmlformats.org/officeDocument/2006/relationships/hyperlink" Target="https://vneuroka.ru/" TargetMode="External"/><Relationship Id="rId190" Type="http://schemas.openxmlformats.org/officeDocument/2006/relationships/hyperlink" Target="https://www.yaklass.ru/p/okruzhayushchij-mir" TargetMode="External"/><Relationship Id="rId204" Type="http://schemas.openxmlformats.org/officeDocument/2006/relationships/hyperlink" Target="https://uchi.ru/teachers/groups/9580470/subjects/6/course_programs/2" TargetMode="External"/><Relationship Id="rId225" Type="http://schemas.openxmlformats.org/officeDocument/2006/relationships/hyperlink" Target="https://uchi.ru/teachers/groups/9580470/subjects/6/course_programs/3" TargetMode="External"/><Relationship Id="rId246" Type="http://schemas.openxmlformats.org/officeDocument/2006/relationships/hyperlink" Target="https://uchi.ru/teachers/groups/9580470/subjects/6/course_programs/3" TargetMode="External"/><Relationship Id="rId267" Type="http://schemas.openxmlformats.org/officeDocument/2006/relationships/hyperlink" Target="https://uchi.ru/teachers/groups/9580470/subjects/6/course_programs/3" TargetMode="External"/><Relationship Id="rId288" Type="http://schemas.openxmlformats.org/officeDocument/2006/relationships/hyperlink" Target="https://uchi.ru/teachers/groups/9580470/subjects/6/course_programs/3" TargetMode="External"/><Relationship Id="rId411" Type="http://schemas.openxmlformats.org/officeDocument/2006/relationships/theme" Target="theme/theme1.xml"/><Relationship Id="rId106" Type="http://schemas.openxmlformats.org/officeDocument/2006/relationships/hyperlink" Target="https://www.yaklass.ru/p/okruzhayushchij-mir" TargetMode="External"/><Relationship Id="rId127" Type="http://schemas.openxmlformats.org/officeDocument/2006/relationships/hyperlink" Target="https://www.yaklass.ru/p/okruzhayushchij-mir" TargetMode="External"/><Relationship Id="rId313" Type="http://schemas.openxmlformats.org/officeDocument/2006/relationships/hyperlink" Target="https://www.yaklass.ru/p/okruzhayushchij-mir" TargetMode="External"/><Relationship Id="rId10" Type="http://schemas.openxmlformats.org/officeDocument/2006/relationships/hyperlink" Target="https://www.yaklass.ru/p/okruzhayushchij-mir" TargetMode="External"/><Relationship Id="rId31" Type="http://schemas.openxmlformats.org/officeDocument/2006/relationships/hyperlink" Target="https://www.yaklass.ru/p/okruzhayushchij-mir" TargetMode="External"/><Relationship Id="rId52" Type="http://schemas.openxmlformats.org/officeDocument/2006/relationships/hyperlink" Target="https://www.yaklass.ru/p/okruzhayushchij-mir" TargetMode="External"/><Relationship Id="rId73" Type="http://schemas.openxmlformats.org/officeDocument/2006/relationships/hyperlink" Target="https://www.yaklass.ru/p/okruzhayushchij-mir" TargetMode="External"/><Relationship Id="rId94" Type="http://schemas.openxmlformats.org/officeDocument/2006/relationships/hyperlink" Target="https://www.yaklass.ru/p/okruzhayushchij-mir" TargetMode="External"/><Relationship Id="rId148" Type="http://schemas.openxmlformats.org/officeDocument/2006/relationships/hyperlink" Target="https://www.yaklass.ru/p/okruzhayushchij-mir" TargetMode="External"/><Relationship Id="rId169" Type="http://schemas.openxmlformats.org/officeDocument/2006/relationships/hyperlink" Target="https://www.yaklass.ru/p/okruzhayushchij-mir" TargetMode="External"/><Relationship Id="rId334" Type="http://schemas.openxmlformats.org/officeDocument/2006/relationships/hyperlink" Target="https://www.yaklass.ru/p/okruzhayushchij-mir" TargetMode="External"/><Relationship Id="rId355" Type="http://schemas.openxmlformats.org/officeDocument/2006/relationships/hyperlink" Target="https://www.yaklass.ru/p/okruzhayushchij-mir" TargetMode="External"/><Relationship Id="rId376" Type="http://schemas.openxmlformats.org/officeDocument/2006/relationships/hyperlink" Target="https://www.yaklass.ru/p/okruzhayushchij-mir" TargetMode="External"/><Relationship Id="rId397" Type="http://schemas.openxmlformats.org/officeDocument/2006/relationships/hyperlink" Target="https://www.yaklass.ru/p/okruzhayushchij-mir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teachers/groups/9580470/subjects/6/course_programs/2" TargetMode="External"/><Relationship Id="rId215" Type="http://schemas.openxmlformats.org/officeDocument/2006/relationships/hyperlink" Target="https://vneuroka.ru/" TargetMode="External"/><Relationship Id="rId236" Type="http://schemas.openxmlformats.org/officeDocument/2006/relationships/hyperlink" Target="https://vneuroka.ru/" TargetMode="External"/><Relationship Id="rId257" Type="http://schemas.openxmlformats.org/officeDocument/2006/relationships/hyperlink" Target="https://vneuroka.ru/" TargetMode="External"/><Relationship Id="rId278" Type="http://schemas.openxmlformats.org/officeDocument/2006/relationships/hyperlink" Target="https://vneuroka.ru/" TargetMode="External"/><Relationship Id="rId401" Type="http://schemas.openxmlformats.org/officeDocument/2006/relationships/hyperlink" Target="https://vneuroka.ru/" TargetMode="External"/><Relationship Id="rId303" Type="http://schemas.openxmlformats.org/officeDocument/2006/relationships/hyperlink" Target="https://uchi.ru/teachers/groups/9580470/subjects/6/course_programs/3" TargetMode="External"/><Relationship Id="rId42" Type="http://schemas.openxmlformats.org/officeDocument/2006/relationships/hyperlink" Target="https://uchi.ru/teachers/groups/9580470/subjects/6/course_programs/1" TargetMode="External"/><Relationship Id="rId84" Type="http://schemas.openxmlformats.org/officeDocument/2006/relationships/hyperlink" Target="https://uchi.ru/teachers/groups/9580470/subjects/6/course_programs/1" TargetMode="External"/><Relationship Id="rId138" Type="http://schemas.openxmlformats.org/officeDocument/2006/relationships/hyperlink" Target="https://uchi.ru/teachers/groups/9580470/subjects/6/course_programs/2" TargetMode="External"/><Relationship Id="rId345" Type="http://schemas.openxmlformats.org/officeDocument/2006/relationships/hyperlink" Target="https://uchi.ru/teachers/groups/9580470/subjects/6/course_programs/4" TargetMode="External"/><Relationship Id="rId387" Type="http://schemas.openxmlformats.org/officeDocument/2006/relationships/hyperlink" Target="https://uchi.ru/teachers/groups/9580470/subjects/6/course_programs/4" TargetMode="External"/><Relationship Id="rId191" Type="http://schemas.openxmlformats.org/officeDocument/2006/relationships/hyperlink" Target="https://vneuroka.ru/" TargetMode="External"/><Relationship Id="rId205" Type="http://schemas.openxmlformats.org/officeDocument/2006/relationships/hyperlink" Target="https://www.yaklass.ru/p/okruzhayushchij-mir" TargetMode="External"/><Relationship Id="rId247" Type="http://schemas.openxmlformats.org/officeDocument/2006/relationships/hyperlink" Target="https://www.yaklass.ru/p/okruzhayushchij-mir" TargetMode="External"/><Relationship Id="rId107" Type="http://schemas.openxmlformats.org/officeDocument/2006/relationships/hyperlink" Target="https://vneuroka.ru/" TargetMode="External"/><Relationship Id="rId289" Type="http://schemas.openxmlformats.org/officeDocument/2006/relationships/hyperlink" Target="https://www.yaklass.ru/p/okruzhayushchij-mir" TargetMode="External"/><Relationship Id="rId11" Type="http://schemas.openxmlformats.org/officeDocument/2006/relationships/hyperlink" Target="https://vneuroka.ru/" TargetMode="External"/><Relationship Id="rId53" Type="http://schemas.openxmlformats.org/officeDocument/2006/relationships/hyperlink" Target="https://vneuroka.ru/" TargetMode="External"/><Relationship Id="rId149" Type="http://schemas.openxmlformats.org/officeDocument/2006/relationships/hyperlink" Target="https://vneuroka.ru/" TargetMode="External"/><Relationship Id="rId314" Type="http://schemas.openxmlformats.org/officeDocument/2006/relationships/hyperlink" Target="https://vneuroka.ru/" TargetMode="External"/><Relationship Id="rId356" Type="http://schemas.openxmlformats.org/officeDocument/2006/relationships/hyperlink" Target="https://vneuroka.ru/" TargetMode="External"/><Relationship Id="rId398" Type="http://schemas.openxmlformats.org/officeDocument/2006/relationships/hyperlink" Target="https://vneuroka.ru/" TargetMode="External"/><Relationship Id="rId95" Type="http://schemas.openxmlformats.org/officeDocument/2006/relationships/hyperlink" Target="https://vneuroka.ru/" TargetMode="External"/><Relationship Id="rId160" Type="http://schemas.openxmlformats.org/officeDocument/2006/relationships/hyperlink" Target="https://www.yaklass.ru/p/okruzhayushchij-mir" TargetMode="External"/><Relationship Id="rId216" Type="http://schemas.openxmlformats.org/officeDocument/2006/relationships/hyperlink" Target="https://uchi.ru/teachers/groups/9580470/subjects/6/course_programs/3" TargetMode="External"/><Relationship Id="rId258" Type="http://schemas.openxmlformats.org/officeDocument/2006/relationships/hyperlink" Target="https://uchi.ru/teachers/groups/9580470/subjects/6/course_programs/3" TargetMode="External"/><Relationship Id="rId22" Type="http://schemas.openxmlformats.org/officeDocument/2006/relationships/hyperlink" Target="https://www.yaklass.ru/p/okruzhayushchij-mir" TargetMode="External"/><Relationship Id="rId64" Type="http://schemas.openxmlformats.org/officeDocument/2006/relationships/hyperlink" Target="https://www.yaklass.ru/p/okruzhayushchij-mir" TargetMode="External"/><Relationship Id="rId118" Type="http://schemas.openxmlformats.org/officeDocument/2006/relationships/hyperlink" Target="https://www.yaklass.ru/p/okruzhayushchij-mir" TargetMode="External"/><Relationship Id="rId325" Type="http://schemas.openxmlformats.org/officeDocument/2006/relationships/hyperlink" Target="https://www.yaklass.ru/p/okruzhayushchij-mir" TargetMode="External"/><Relationship Id="rId367" Type="http://schemas.openxmlformats.org/officeDocument/2006/relationships/hyperlink" Target="https://www.yaklass.ru/p/okruzhayushchij-mir" TargetMode="External"/><Relationship Id="rId171" Type="http://schemas.openxmlformats.org/officeDocument/2006/relationships/hyperlink" Target="https://uchi.ru/teachers/groups/9580470/subjects/6/course_programs/2" TargetMode="External"/><Relationship Id="rId227" Type="http://schemas.openxmlformats.org/officeDocument/2006/relationships/hyperlink" Target="https://vneuroka.ru/" TargetMode="External"/><Relationship Id="rId269" Type="http://schemas.openxmlformats.org/officeDocument/2006/relationships/hyperlink" Target="https://vneuroka.ru/" TargetMode="External"/><Relationship Id="rId33" Type="http://schemas.openxmlformats.org/officeDocument/2006/relationships/hyperlink" Target="https://uchi.ru/teachers/groups/9580470/subjects/6/course_programs/1" TargetMode="External"/><Relationship Id="rId129" Type="http://schemas.openxmlformats.org/officeDocument/2006/relationships/hyperlink" Target="https://uchi.ru/teachers/groups/9580470/subjects/6/course_programs/2" TargetMode="External"/><Relationship Id="rId280" Type="http://schemas.openxmlformats.org/officeDocument/2006/relationships/hyperlink" Target="https://www.yaklass.ru/p/okruzhayushchij-mir" TargetMode="External"/><Relationship Id="rId336" Type="http://schemas.openxmlformats.org/officeDocument/2006/relationships/hyperlink" Target="https://uchi.ru/teachers/groups/9580470/subjects/6/course_programs/4" TargetMode="External"/><Relationship Id="rId75" Type="http://schemas.openxmlformats.org/officeDocument/2006/relationships/hyperlink" Target="https://uchi.ru/teachers/groups/9580470/subjects/6/course_programs/1" TargetMode="External"/><Relationship Id="rId140" Type="http://schemas.openxmlformats.org/officeDocument/2006/relationships/hyperlink" Target="https://vneuroka.ru/" TargetMode="External"/><Relationship Id="rId182" Type="http://schemas.openxmlformats.org/officeDocument/2006/relationships/hyperlink" Target="https://vneuroka.ru/" TargetMode="External"/><Relationship Id="rId378" Type="http://schemas.openxmlformats.org/officeDocument/2006/relationships/hyperlink" Target="https://uchi.ru/teachers/groups/9580470/subjects/6/course_programs/4" TargetMode="External"/><Relationship Id="rId403" Type="http://schemas.openxmlformats.org/officeDocument/2006/relationships/hyperlink" Target="https://www.yaklass.ru/p/okruzhayushchij-mir" TargetMode="External"/><Relationship Id="rId6" Type="http://schemas.openxmlformats.org/officeDocument/2006/relationships/hyperlink" Target="https://uchi.ru/teachers/groups/9580470/subjects/6/course_programs/1" TargetMode="External"/><Relationship Id="rId238" Type="http://schemas.openxmlformats.org/officeDocument/2006/relationships/hyperlink" Target="https://www.yaklass.ru/p/okruzhayushchij-mir" TargetMode="External"/><Relationship Id="rId291" Type="http://schemas.openxmlformats.org/officeDocument/2006/relationships/hyperlink" Target="https://uchi.ru/teachers/groups/9580470/subjects/6/course_programs/3" TargetMode="External"/><Relationship Id="rId305" Type="http://schemas.openxmlformats.org/officeDocument/2006/relationships/hyperlink" Target="https://vneuroka.ru/" TargetMode="External"/><Relationship Id="rId347" Type="http://schemas.openxmlformats.org/officeDocument/2006/relationships/hyperlink" Target="https://vneuroka.ru/" TargetMode="External"/><Relationship Id="rId44" Type="http://schemas.openxmlformats.org/officeDocument/2006/relationships/hyperlink" Target="https://vneuroka.ru/" TargetMode="External"/><Relationship Id="rId86" Type="http://schemas.openxmlformats.org/officeDocument/2006/relationships/hyperlink" Target="https://vneuroka.ru/" TargetMode="External"/><Relationship Id="rId151" Type="http://schemas.openxmlformats.org/officeDocument/2006/relationships/hyperlink" Target="https://www.yaklass.ru/p/okruzhayushchij-mir" TargetMode="External"/><Relationship Id="rId389" Type="http://schemas.openxmlformats.org/officeDocument/2006/relationships/hyperlink" Target="https://vneuroka.ru/" TargetMode="External"/><Relationship Id="rId193" Type="http://schemas.openxmlformats.org/officeDocument/2006/relationships/hyperlink" Target="https://www.yaklass.ru/p/okruzhayushchij-mir" TargetMode="External"/><Relationship Id="rId207" Type="http://schemas.openxmlformats.org/officeDocument/2006/relationships/hyperlink" Target="https://uchi.ru/teachers/groups/9580470/subjects/6/course_programs/3" TargetMode="External"/><Relationship Id="rId249" Type="http://schemas.openxmlformats.org/officeDocument/2006/relationships/hyperlink" Target="https://uchi.ru/teachers/groups/9580470/subjects/6/course_programs/3" TargetMode="External"/><Relationship Id="rId13" Type="http://schemas.openxmlformats.org/officeDocument/2006/relationships/hyperlink" Target="https://www.yaklass.ru/p/okruzhayushchij-mir" TargetMode="External"/><Relationship Id="rId109" Type="http://schemas.openxmlformats.org/officeDocument/2006/relationships/hyperlink" Target="https://www.yaklass.ru/p/okruzhayushchij-mir" TargetMode="External"/><Relationship Id="rId260" Type="http://schemas.openxmlformats.org/officeDocument/2006/relationships/hyperlink" Target="https://vneuroka.ru/" TargetMode="External"/><Relationship Id="rId316" Type="http://schemas.openxmlformats.org/officeDocument/2006/relationships/hyperlink" Target="https://www.yaklass.ru/p/okruzhayushchij-mir" TargetMode="External"/><Relationship Id="rId55" Type="http://schemas.openxmlformats.org/officeDocument/2006/relationships/hyperlink" Target="https://www.yaklass.ru/p/okruzhayushchij-mir" TargetMode="External"/><Relationship Id="rId97" Type="http://schemas.openxmlformats.org/officeDocument/2006/relationships/hyperlink" Target="https://www.yaklass.ru/p/okruzhayushchij-mir" TargetMode="External"/><Relationship Id="rId120" Type="http://schemas.openxmlformats.org/officeDocument/2006/relationships/hyperlink" Target="https://uchi.ru/teachers/groups/9580470/subjects/6/course_programs/2" TargetMode="External"/><Relationship Id="rId358" Type="http://schemas.openxmlformats.org/officeDocument/2006/relationships/hyperlink" Target="https://www.yaklass.ru/p/okruzhayushchij-mir" TargetMode="External"/><Relationship Id="rId162" Type="http://schemas.openxmlformats.org/officeDocument/2006/relationships/hyperlink" Target="https://uchi.ru/teachers/groups/9580470/subjects/6/course_programs/2" TargetMode="External"/><Relationship Id="rId218" Type="http://schemas.openxmlformats.org/officeDocument/2006/relationships/hyperlink" Target="https://vneuroka.ru/" TargetMode="External"/><Relationship Id="rId271" Type="http://schemas.openxmlformats.org/officeDocument/2006/relationships/hyperlink" Target="https://www.yaklass.ru/p/okruzhayushchij-mir" TargetMode="External"/><Relationship Id="rId24" Type="http://schemas.openxmlformats.org/officeDocument/2006/relationships/hyperlink" Target="https://uchi.ru/teachers/groups/9580470/subjects/6/course_programs/1" TargetMode="External"/><Relationship Id="rId66" Type="http://schemas.openxmlformats.org/officeDocument/2006/relationships/hyperlink" Target="https://uchi.ru/teachers/groups/9580470/subjects/6/course_programs/1" TargetMode="External"/><Relationship Id="rId131" Type="http://schemas.openxmlformats.org/officeDocument/2006/relationships/hyperlink" Target="https://vneuroka.ru/" TargetMode="External"/><Relationship Id="rId327" Type="http://schemas.openxmlformats.org/officeDocument/2006/relationships/hyperlink" Target="https://uchi.ru/teachers/groups/9580470/subjects/6/course_programs/4" TargetMode="External"/><Relationship Id="rId369" Type="http://schemas.openxmlformats.org/officeDocument/2006/relationships/hyperlink" Target="https://uchi.ru/teachers/groups/9580470/subjects/6/course_programs/4" TargetMode="External"/><Relationship Id="rId173" Type="http://schemas.openxmlformats.org/officeDocument/2006/relationships/hyperlink" Target="https://vneuroka.ru/" TargetMode="External"/><Relationship Id="rId229" Type="http://schemas.openxmlformats.org/officeDocument/2006/relationships/hyperlink" Target="https://www.yaklass.ru/p/okruzhayushchij-mir" TargetMode="External"/><Relationship Id="rId380" Type="http://schemas.openxmlformats.org/officeDocument/2006/relationships/hyperlink" Target="https://vneuroka.ru/" TargetMode="External"/><Relationship Id="rId240" Type="http://schemas.openxmlformats.org/officeDocument/2006/relationships/hyperlink" Target="https://uchi.ru/teachers/groups/9580470/subjects/6/course_programs/3" TargetMode="External"/><Relationship Id="rId35" Type="http://schemas.openxmlformats.org/officeDocument/2006/relationships/hyperlink" Target="https://vneuroka.ru/" TargetMode="External"/><Relationship Id="rId77" Type="http://schemas.openxmlformats.org/officeDocument/2006/relationships/hyperlink" Target="https://vneuroka.ru/" TargetMode="External"/><Relationship Id="rId100" Type="http://schemas.openxmlformats.org/officeDocument/2006/relationships/hyperlink" Target="https://www.yaklass.ru/p/okruzhayushchij-mir" TargetMode="External"/><Relationship Id="rId282" Type="http://schemas.openxmlformats.org/officeDocument/2006/relationships/hyperlink" Target="https://uchi.ru/teachers/groups/9580470/subjects/6/course_programs/3" TargetMode="External"/><Relationship Id="rId338" Type="http://schemas.openxmlformats.org/officeDocument/2006/relationships/hyperlink" Target="https://vneuroka.ru/" TargetMode="External"/><Relationship Id="rId8" Type="http://schemas.openxmlformats.org/officeDocument/2006/relationships/hyperlink" Target="https://vneuroka.ru/" TargetMode="External"/><Relationship Id="rId142" Type="http://schemas.openxmlformats.org/officeDocument/2006/relationships/hyperlink" Target="https://www.yaklass.ru/p/okruzhayushchij-mir" TargetMode="External"/><Relationship Id="rId184" Type="http://schemas.openxmlformats.org/officeDocument/2006/relationships/hyperlink" Target="https://www.yaklass.ru/p/okruzhayushchij-mir" TargetMode="External"/><Relationship Id="rId391" Type="http://schemas.openxmlformats.org/officeDocument/2006/relationships/hyperlink" Target="https://www.yaklass.ru/p/okruzhayushchij-mir" TargetMode="External"/><Relationship Id="rId405" Type="http://schemas.openxmlformats.org/officeDocument/2006/relationships/hyperlink" Target="https://uchi.ru/teachers/groups/9580470/subjects/6/course_programs/4" TargetMode="External"/><Relationship Id="rId251" Type="http://schemas.openxmlformats.org/officeDocument/2006/relationships/hyperlink" Target="https://vneuroka.ru/" TargetMode="External"/><Relationship Id="rId46" Type="http://schemas.openxmlformats.org/officeDocument/2006/relationships/hyperlink" Target="https://www.yaklass.ru/p/okruzhayushchij-mir" TargetMode="External"/><Relationship Id="rId293" Type="http://schemas.openxmlformats.org/officeDocument/2006/relationships/hyperlink" Target="https://vneuroka.ru/" TargetMode="External"/><Relationship Id="rId307" Type="http://schemas.openxmlformats.org/officeDocument/2006/relationships/hyperlink" Target="https://www.yaklass.ru/p/okruzhayushchij-mir" TargetMode="External"/><Relationship Id="rId349" Type="http://schemas.openxmlformats.org/officeDocument/2006/relationships/hyperlink" Target="https://www.yaklass.ru/p/okruzhayushchij-mir" TargetMode="External"/><Relationship Id="rId88" Type="http://schemas.openxmlformats.org/officeDocument/2006/relationships/hyperlink" Target="https://www.yaklass.ru/p/okruzhayushchij-mir" TargetMode="External"/><Relationship Id="rId111" Type="http://schemas.openxmlformats.org/officeDocument/2006/relationships/hyperlink" Target="https://uchi.ru/teachers/groups/9580470/subjects/6/course_programs/2" TargetMode="External"/><Relationship Id="rId153" Type="http://schemas.openxmlformats.org/officeDocument/2006/relationships/hyperlink" Target="https://uchi.ru/teachers/groups/9580470/subjects/6/course_programs/2" TargetMode="External"/><Relationship Id="rId195" Type="http://schemas.openxmlformats.org/officeDocument/2006/relationships/hyperlink" Target="https://uchi.ru/teachers/groups/9580470/subjects/6/course_programs/2" TargetMode="External"/><Relationship Id="rId209" Type="http://schemas.openxmlformats.org/officeDocument/2006/relationships/hyperlink" Target="https://vneuroka.ru/" TargetMode="External"/><Relationship Id="rId360" Type="http://schemas.openxmlformats.org/officeDocument/2006/relationships/hyperlink" Target="https://uchi.ru/teachers/groups/9580470/subjects/6/course_programs/4" TargetMode="External"/><Relationship Id="rId220" Type="http://schemas.openxmlformats.org/officeDocument/2006/relationships/hyperlink" Target="https://www.yaklass.ru/p/okruzhayushchij-mir" TargetMode="External"/><Relationship Id="rId15" Type="http://schemas.openxmlformats.org/officeDocument/2006/relationships/hyperlink" Target="https://uchi.ru/teachers/groups/9580470/subjects/6/course_programs/1" TargetMode="External"/><Relationship Id="rId57" Type="http://schemas.openxmlformats.org/officeDocument/2006/relationships/hyperlink" Target="https://uchi.ru/teachers/groups/9580470/subjects/6/course_programs/1" TargetMode="External"/><Relationship Id="rId262" Type="http://schemas.openxmlformats.org/officeDocument/2006/relationships/hyperlink" Target="https://www.yaklass.ru/p/okruzhayushchij-mir" TargetMode="External"/><Relationship Id="rId318" Type="http://schemas.openxmlformats.org/officeDocument/2006/relationships/hyperlink" Target="https://uchi.ru/teachers/groups/9580470/subjects/6/course_programs/4" TargetMode="External"/><Relationship Id="rId99" Type="http://schemas.openxmlformats.org/officeDocument/2006/relationships/hyperlink" Target="https://uchi.ru/teachers/groups/9580470/subjects/6/course_programs/1" TargetMode="External"/><Relationship Id="rId122" Type="http://schemas.openxmlformats.org/officeDocument/2006/relationships/hyperlink" Target="https://vneuroka.ru/" TargetMode="External"/><Relationship Id="rId164" Type="http://schemas.openxmlformats.org/officeDocument/2006/relationships/hyperlink" Target="https://vneuroka.ru/" TargetMode="External"/><Relationship Id="rId371" Type="http://schemas.openxmlformats.org/officeDocument/2006/relationships/hyperlink" Target="https://vneuroka.ru/" TargetMode="External"/><Relationship Id="rId26" Type="http://schemas.openxmlformats.org/officeDocument/2006/relationships/hyperlink" Target="https://vneuroka.ru/" TargetMode="External"/><Relationship Id="rId231" Type="http://schemas.openxmlformats.org/officeDocument/2006/relationships/hyperlink" Target="https://uchi.ru/teachers/groups/9580470/subjects/6/course_programs/3" TargetMode="External"/><Relationship Id="rId273" Type="http://schemas.openxmlformats.org/officeDocument/2006/relationships/hyperlink" Target="https://uchi.ru/teachers/groups/9580470/subjects/6/course_programs/3" TargetMode="External"/><Relationship Id="rId329" Type="http://schemas.openxmlformats.org/officeDocument/2006/relationships/hyperlink" Target="https://vneuroka.ru/" TargetMode="External"/><Relationship Id="rId68" Type="http://schemas.openxmlformats.org/officeDocument/2006/relationships/hyperlink" Target="https://vneuroka.ru/" TargetMode="External"/><Relationship Id="rId133" Type="http://schemas.openxmlformats.org/officeDocument/2006/relationships/hyperlink" Target="https://www.yaklass.ru/p/okruzhayushchij-mir" TargetMode="External"/><Relationship Id="rId175" Type="http://schemas.openxmlformats.org/officeDocument/2006/relationships/hyperlink" Target="https://www.yaklass.ru/p/okruzhayushchij-mir" TargetMode="External"/><Relationship Id="rId340" Type="http://schemas.openxmlformats.org/officeDocument/2006/relationships/hyperlink" Target="https://www.yaklass.ru/p/okruzhayushchij-mir" TargetMode="External"/><Relationship Id="rId200" Type="http://schemas.openxmlformats.org/officeDocument/2006/relationships/hyperlink" Target="https://vneuroka.ru/" TargetMode="External"/><Relationship Id="rId382" Type="http://schemas.openxmlformats.org/officeDocument/2006/relationships/hyperlink" Target="https://www.yaklass.ru/p/okruzhayushchij-mir" TargetMode="External"/><Relationship Id="rId242" Type="http://schemas.openxmlformats.org/officeDocument/2006/relationships/hyperlink" Target="https://vneuroka.ru/" TargetMode="External"/><Relationship Id="rId284" Type="http://schemas.openxmlformats.org/officeDocument/2006/relationships/hyperlink" Target="https://vneuroka.ru/" TargetMode="External"/><Relationship Id="rId37" Type="http://schemas.openxmlformats.org/officeDocument/2006/relationships/hyperlink" Target="https://www.yaklass.ru/p/okruzhayushchij-mir" TargetMode="External"/><Relationship Id="rId79" Type="http://schemas.openxmlformats.org/officeDocument/2006/relationships/hyperlink" Target="https://www.yaklass.ru/p/okruzhayushchij-mir" TargetMode="External"/><Relationship Id="rId102" Type="http://schemas.openxmlformats.org/officeDocument/2006/relationships/hyperlink" Target="https://uchi.ru/teachers/groups/9580470/subjects/6/course_programs/1" TargetMode="External"/><Relationship Id="rId144" Type="http://schemas.openxmlformats.org/officeDocument/2006/relationships/hyperlink" Target="https://uchi.ru/teachers/groups/9580470/subjects/6/course_programs/2" TargetMode="External"/><Relationship Id="rId90" Type="http://schemas.openxmlformats.org/officeDocument/2006/relationships/hyperlink" Target="https://uchi.ru/teachers/groups/9580470/subjects/6/course_programs/1" TargetMode="External"/><Relationship Id="rId186" Type="http://schemas.openxmlformats.org/officeDocument/2006/relationships/hyperlink" Target="https://uchi.ru/teachers/groups/9580470/subjects/6/course_programs/2" TargetMode="External"/><Relationship Id="rId351" Type="http://schemas.openxmlformats.org/officeDocument/2006/relationships/hyperlink" Target="https://uchi.ru/teachers/groups/9580470/subjects/6/course_programs/4" TargetMode="External"/><Relationship Id="rId393" Type="http://schemas.openxmlformats.org/officeDocument/2006/relationships/hyperlink" Target="https://uchi.ru/teachers/groups/9580470/subjects/6/course_programs/4" TargetMode="External"/><Relationship Id="rId407" Type="http://schemas.openxmlformats.org/officeDocument/2006/relationships/hyperlink" Target="https://vneuroka.ru/" TargetMode="External"/><Relationship Id="rId211" Type="http://schemas.openxmlformats.org/officeDocument/2006/relationships/hyperlink" Target="https://www.yaklass.ru/p/okruzhayushchij-mir" TargetMode="External"/><Relationship Id="rId253" Type="http://schemas.openxmlformats.org/officeDocument/2006/relationships/hyperlink" Target="https://www.yaklass.ru/p/okruzhayushchij-mir" TargetMode="External"/><Relationship Id="rId295" Type="http://schemas.openxmlformats.org/officeDocument/2006/relationships/hyperlink" Target="https://www.yaklass.ru/p/okruzhayushchij-mir" TargetMode="External"/><Relationship Id="rId309" Type="http://schemas.openxmlformats.org/officeDocument/2006/relationships/hyperlink" Target="https://uchi.ru/teachers/groups/9580470/subjects/6/course_programs/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14671</Words>
  <Characters>83625</Characters>
  <Application>Microsoft Office Word</Application>
  <DocSecurity>0</DocSecurity>
  <Lines>696</Lines>
  <Paragraphs>196</Paragraphs>
  <ScaleCrop>false</ScaleCrop>
  <Company/>
  <LinksUpToDate>false</LinksUpToDate>
  <CharactersWithSpaces>98100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1</cp:revision>
  <dcterms:created xsi:type="dcterms:W3CDTF">2025-12-10T07:37:00Z</dcterms:created>
  <dcterms:modified xsi:type="dcterms:W3CDTF">2025-12-10T07:43:00Z</dcterms:modified>
</cp:coreProperties>
</file>